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6660" w:rsidRPr="00582885" w:rsidRDefault="009D6660" w:rsidP="009D6660">
      <w:pPr>
        <w:shd w:val="clear" w:color="auto" w:fill="FFFFFF" w:themeFill="background1"/>
        <w:suppressAutoHyphens/>
        <w:spacing w:line="360" w:lineRule="auto"/>
        <w:jc w:val="center"/>
        <w:rPr>
          <w:b/>
          <w:bCs/>
        </w:rPr>
      </w:pPr>
      <w:r w:rsidRPr="00582885">
        <w:rPr>
          <w:b/>
          <w:bCs/>
        </w:rPr>
        <w:t>СОСТАВ ДОКУМЕНТАЦИИ ПО ПЛАНИРОВКЕ ТЕРРИТОРИИ</w:t>
      </w:r>
    </w:p>
    <w:p w:rsidR="009D6660" w:rsidRPr="000849A8" w:rsidRDefault="009D6660" w:rsidP="009D6660">
      <w:pPr>
        <w:shd w:val="clear" w:color="auto" w:fill="FFFFFF" w:themeFill="background1"/>
        <w:suppressAutoHyphens/>
        <w:jc w:val="center"/>
        <w:rPr>
          <w:bCs/>
        </w:rPr>
      </w:pPr>
      <w:r>
        <w:rPr>
          <w:bCs/>
        </w:rPr>
        <w:t>объекта:</w:t>
      </w:r>
      <w:r w:rsidRPr="00582885">
        <w:rPr>
          <w:b/>
          <w:bCs/>
        </w:rPr>
        <w:t xml:space="preserve"> </w:t>
      </w:r>
      <w:r w:rsidR="00BF241E" w:rsidRPr="00BF241E">
        <w:rPr>
          <w:bCs/>
        </w:rPr>
        <w:t>Проект межевания территории в кадастровом  квартале 61:46:0012601  в отношении земельного участка с кадастровым номером 61:46:0012601:302 с прилегающей к нему территорией вдоль автодороги по адресу: Российская Федерация, Ростовская область, г. Батайск, туп. Ольгинский</w:t>
      </w:r>
    </w:p>
    <w:tbl>
      <w:tblPr>
        <w:tblStyle w:val="affe"/>
        <w:tblW w:w="9782" w:type="dxa"/>
        <w:tblInd w:w="-176" w:type="dxa"/>
        <w:tblLayout w:type="fixed"/>
        <w:tblLook w:val="04A0"/>
      </w:tblPr>
      <w:tblGrid>
        <w:gridCol w:w="2978"/>
        <w:gridCol w:w="567"/>
        <w:gridCol w:w="4677"/>
        <w:gridCol w:w="1560"/>
      </w:tblGrid>
      <w:tr w:rsidR="009D6660" w:rsidRPr="000760CF" w:rsidTr="00181B43">
        <w:trPr>
          <w:trHeight w:val="141"/>
        </w:trPr>
        <w:tc>
          <w:tcPr>
            <w:tcW w:w="3545" w:type="dxa"/>
            <w:gridSpan w:val="2"/>
            <w:shd w:val="clear" w:color="auto" w:fill="auto"/>
            <w:vAlign w:val="center"/>
          </w:tcPr>
          <w:p w:rsidR="009D6660" w:rsidRPr="00181B43" w:rsidRDefault="009D6660" w:rsidP="0058709E">
            <w:pPr>
              <w:pStyle w:val="affffc"/>
              <w:shd w:val="clear" w:color="auto" w:fill="FFFFFF" w:themeFill="background1"/>
              <w:spacing w:line="276" w:lineRule="auto"/>
              <w:jc w:val="center"/>
              <w:rPr>
                <w:rFonts w:ascii="Times New Roman" w:hAnsi="Times New Roman"/>
              </w:rPr>
            </w:pPr>
            <w:r w:rsidRPr="00181B43">
              <w:rPr>
                <w:rFonts w:ascii="Times New Roman" w:hAnsi="Times New Roman"/>
              </w:rPr>
              <w:t>Обозначение документа</w:t>
            </w:r>
          </w:p>
        </w:tc>
        <w:tc>
          <w:tcPr>
            <w:tcW w:w="4677" w:type="dxa"/>
            <w:shd w:val="clear" w:color="auto" w:fill="auto"/>
            <w:vAlign w:val="center"/>
          </w:tcPr>
          <w:p w:rsidR="009D6660" w:rsidRPr="00181B43" w:rsidRDefault="009D6660" w:rsidP="0058709E">
            <w:pPr>
              <w:pStyle w:val="affffc"/>
              <w:shd w:val="clear" w:color="auto" w:fill="FFFFFF" w:themeFill="background1"/>
              <w:spacing w:line="276" w:lineRule="auto"/>
              <w:jc w:val="center"/>
              <w:rPr>
                <w:rFonts w:ascii="Times New Roman" w:hAnsi="Times New Roman"/>
              </w:rPr>
            </w:pPr>
            <w:r w:rsidRPr="00181B43">
              <w:rPr>
                <w:rFonts w:ascii="Times New Roman" w:hAnsi="Times New Roman"/>
              </w:rPr>
              <w:t>Наименование документа</w:t>
            </w:r>
          </w:p>
        </w:tc>
        <w:tc>
          <w:tcPr>
            <w:tcW w:w="1560" w:type="dxa"/>
            <w:shd w:val="clear" w:color="auto" w:fill="auto"/>
            <w:vAlign w:val="center"/>
          </w:tcPr>
          <w:p w:rsidR="009D6660" w:rsidRPr="00181B43" w:rsidRDefault="009D6660" w:rsidP="0058709E">
            <w:pPr>
              <w:pStyle w:val="affffc"/>
              <w:shd w:val="clear" w:color="auto" w:fill="FFFFFF" w:themeFill="background1"/>
              <w:spacing w:line="276" w:lineRule="auto"/>
              <w:jc w:val="center"/>
              <w:rPr>
                <w:rFonts w:ascii="Times New Roman" w:hAnsi="Times New Roman"/>
              </w:rPr>
            </w:pPr>
            <w:r w:rsidRPr="00181B43">
              <w:rPr>
                <w:rFonts w:ascii="Times New Roman" w:hAnsi="Times New Roman"/>
              </w:rPr>
              <w:t>Количество листов</w:t>
            </w:r>
          </w:p>
        </w:tc>
      </w:tr>
      <w:tr w:rsidR="00181B43" w:rsidRPr="00A20463" w:rsidTr="00181B43">
        <w:trPr>
          <w:trHeight w:val="390"/>
        </w:trPr>
        <w:tc>
          <w:tcPr>
            <w:tcW w:w="9782" w:type="dxa"/>
            <w:gridSpan w:val="4"/>
            <w:shd w:val="clear" w:color="auto" w:fill="auto"/>
            <w:vAlign w:val="center"/>
          </w:tcPr>
          <w:p w:rsidR="00181B43" w:rsidRPr="00181B43" w:rsidRDefault="00181B43" w:rsidP="00595769">
            <w:pPr>
              <w:pStyle w:val="affffc"/>
              <w:shd w:val="clear" w:color="auto" w:fill="FFFFFF" w:themeFill="background1"/>
              <w:jc w:val="center"/>
              <w:rPr>
                <w:rFonts w:ascii="Times New Roman" w:eastAsia="SimSun" w:hAnsi="Times New Roman"/>
                <w:i/>
                <w:kern w:val="1"/>
              </w:rPr>
            </w:pPr>
            <w:r w:rsidRPr="00181B43">
              <w:rPr>
                <w:rFonts w:ascii="Times New Roman" w:hAnsi="Times New Roman"/>
                <w:b/>
                <w:i/>
                <w:color w:val="000000"/>
              </w:rPr>
              <w:t xml:space="preserve">Том </w:t>
            </w:r>
            <w:r w:rsidR="00595769">
              <w:rPr>
                <w:rFonts w:ascii="Times New Roman" w:hAnsi="Times New Roman"/>
                <w:b/>
                <w:i/>
                <w:color w:val="000000"/>
              </w:rPr>
              <w:t>1</w:t>
            </w:r>
            <w:r w:rsidRPr="00181B43">
              <w:rPr>
                <w:rFonts w:ascii="Times New Roman" w:hAnsi="Times New Roman"/>
                <w:b/>
                <w:i/>
                <w:color w:val="000000"/>
              </w:rPr>
              <w:t>. Проект межевания территории. Основная (утверждаемая) часть</w:t>
            </w:r>
          </w:p>
        </w:tc>
      </w:tr>
      <w:tr w:rsidR="00181B43" w:rsidRPr="00A20463" w:rsidTr="00181B43">
        <w:trPr>
          <w:trHeight w:val="157"/>
        </w:trPr>
        <w:tc>
          <w:tcPr>
            <w:tcW w:w="9782" w:type="dxa"/>
            <w:gridSpan w:val="4"/>
            <w:shd w:val="clear" w:color="auto" w:fill="auto"/>
            <w:vAlign w:val="center"/>
          </w:tcPr>
          <w:p w:rsidR="00181B43" w:rsidRPr="00181B43" w:rsidRDefault="00181B43" w:rsidP="0058709E">
            <w:pPr>
              <w:pStyle w:val="affffc"/>
              <w:shd w:val="clear" w:color="auto" w:fill="FFFFFF" w:themeFill="background1"/>
              <w:jc w:val="center"/>
              <w:rPr>
                <w:rFonts w:ascii="Times New Roman" w:hAnsi="Times New Roman"/>
                <w:b/>
                <w:i/>
                <w:color w:val="000000"/>
              </w:rPr>
            </w:pPr>
            <w:r w:rsidRPr="00181B43">
              <w:rPr>
                <w:rFonts w:ascii="Times New Roman" w:hAnsi="Times New Roman"/>
                <w:b/>
                <w:i/>
                <w:color w:val="000000"/>
              </w:rPr>
              <w:t>Раздел 1. Проект межевания территории. Графическая часть</w:t>
            </w:r>
          </w:p>
        </w:tc>
      </w:tr>
      <w:tr w:rsidR="00181B43" w:rsidRPr="00A20463" w:rsidTr="00BF241E">
        <w:trPr>
          <w:trHeight w:val="197"/>
        </w:trPr>
        <w:tc>
          <w:tcPr>
            <w:tcW w:w="2978" w:type="dxa"/>
            <w:shd w:val="clear" w:color="auto" w:fill="auto"/>
            <w:vAlign w:val="center"/>
          </w:tcPr>
          <w:p w:rsidR="00181B43" w:rsidRPr="00181B43" w:rsidRDefault="00BF241E" w:rsidP="00CA5D7E">
            <w:pPr>
              <w:pStyle w:val="affffc"/>
              <w:shd w:val="clear" w:color="auto" w:fill="FFFFFF" w:themeFill="background1"/>
              <w:rPr>
                <w:rFonts w:ascii="Times New Roman" w:eastAsia="SimSun" w:hAnsi="Times New Roman"/>
                <w:kern w:val="1"/>
              </w:rPr>
            </w:pPr>
            <w:r w:rsidRPr="00BF241E">
              <w:rPr>
                <w:rFonts w:ascii="Times New Roman" w:hAnsi="Times New Roman"/>
              </w:rPr>
              <w:t>02/01/2021 - ПМ</w:t>
            </w:r>
            <w:r>
              <w:rPr>
                <w:rFonts w:ascii="Times New Roman" w:hAnsi="Times New Roman"/>
              </w:rPr>
              <w:t xml:space="preserve"> - 1/1</w:t>
            </w:r>
          </w:p>
        </w:tc>
        <w:tc>
          <w:tcPr>
            <w:tcW w:w="5244" w:type="dxa"/>
            <w:gridSpan w:val="2"/>
            <w:shd w:val="clear" w:color="auto" w:fill="auto"/>
            <w:vAlign w:val="center"/>
          </w:tcPr>
          <w:p w:rsidR="00181B43" w:rsidRPr="00181B43" w:rsidRDefault="00181B43" w:rsidP="00BF241E">
            <w:pPr>
              <w:pStyle w:val="affffc"/>
              <w:shd w:val="clear" w:color="auto" w:fill="FFFFFF" w:themeFill="background1"/>
              <w:rPr>
                <w:rFonts w:ascii="Times New Roman" w:hAnsi="Times New Roman"/>
                <w:color w:val="000000"/>
              </w:rPr>
            </w:pPr>
            <w:r w:rsidRPr="00181B43">
              <w:rPr>
                <w:rFonts w:ascii="Times New Roman" w:hAnsi="Times New Roman"/>
                <w:color w:val="000000"/>
              </w:rPr>
              <w:t xml:space="preserve">Чертеж межевания территории </w:t>
            </w:r>
            <w:r w:rsidRPr="00181B43">
              <w:rPr>
                <w:rFonts w:ascii="Times New Roman" w:hAnsi="Times New Roman"/>
              </w:rPr>
              <w:t>М 1:</w:t>
            </w:r>
            <w:r w:rsidR="00BF241E">
              <w:rPr>
                <w:rFonts w:ascii="Times New Roman" w:hAnsi="Times New Roman"/>
              </w:rPr>
              <w:t>500</w:t>
            </w:r>
          </w:p>
        </w:tc>
        <w:tc>
          <w:tcPr>
            <w:tcW w:w="1560" w:type="dxa"/>
            <w:shd w:val="clear" w:color="auto" w:fill="auto"/>
            <w:vAlign w:val="center"/>
          </w:tcPr>
          <w:p w:rsidR="00181B43" w:rsidRPr="00181B43" w:rsidRDefault="004F54C0" w:rsidP="00CA5D7E">
            <w:pPr>
              <w:pStyle w:val="affffc"/>
              <w:shd w:val="clear" w:color="auto" w:fill="FFFFFF" w:themeFill="background1"/>
              <w:jc w:val="center"/>
              <w:rPr>
                <w:rFonts w:ascii="Times New Roman" w:eastAsia="SimSun" w:hAnsi="Times New Roman"/>
                <w:kern w:val="1"/>
                <w:highlight w:val="yellow"/>
              </w:rPr>
            </w:pPr>
            <w:r>
              <w:rPr>
                <w:rFonts w:ascii="Times New Roman" w:eastAsia="SimSun" w:hAnsi="Times New Roman"/>
                <w:kern w:val="1"/>
              </w:rPr>
              <w:t>1 лист</w:t>
            </w:r>
          </w:p>
        </w:tc>
      </w:tr>
      <w:tr w:rsidR="00BF241E" w:rsidRPr="00A20463" w:rsidTr="00BF241E">
        <w:trPr>
          <w:trHeight w:val="270"/>
        </w:trPr>
        <w:tc>
          <w:tcPr>
            <w:tcW w:w="2978" w:type="dxa"/>
            <w:shd w:val="clear" w:color="auto" w:fill="auto"/>
            <w:vAlign w:val="center"/>
          </w:tcPr>
          <w:p w:rsidR="00BF241E" w:rsidRPr="00181B43" w:rsidRDefault="00BF241E" w:rsidP="00BF241E">
            <w:pPr>
              <w:pStyle w:val="affffc"/>
              <w:shd w:val="clear" w:color="auto" w:fill="FFFFFF" w:themeFill="background1"/>
              <w:rPr>
                <w:rFonts w:ascii="Times New Roman" w:eastAsia="SimSun" w:hAnsi="Times New Roman"/>
                <w:kern w:val="1"/>
              </w:rPr>
            </w:pPr>
            <w:r w:rsidRPr="00BF241E">
              <w:rPr>
                <w:rFonts w:ascii="Times New Roman" w:hAnsi="Times New Roman"/>
              </w:rPr>
              <w:t>02/01/2021 - ПМ</w:t>
            </w:r>
            <w:r>
              <w:rPr>
                <w:rFonts w:ascii="Times New Roman" w:hAnsi="Times New Roman"/>
              </w:rPr>
              <w:t xml:space="preserve"> - 1/2</w:t>
            </w:r>
          </w:p>
        </w:tc>
        <w:tc>
          <w:tcPr>
            <w:tcW w:w="5244" w:type="dxa"/>
            <w:gridSpan w:val="2"/>
            <w:shd w:val="clear" w:color="auto" w:fill="auto"/>
            <w:vAlign w:val="center"/>
          </w:tcPr>
          <w:p w:rsidR="00BF241E" w:rsidRPr="00BF241E" w:rsidRDefault="00BF241E" w:rsidP="00BF241E">
            <w:pPr>
              <w:autoSpaceDE w:val="0"/>
              <w:autoSpaceDN w:val="0"/>
              <w:adjustRightInd w:val="0"/>
              <w:rPr>
                <w:rFonts w:eastAsia="Times New Roman"/>
                <w:color w:val="000000"/>
                <w:lang w:eastAsia="ru-RU"/>
              </w:rPr>
            </w:pPr>
            <w:r>
              <w:rPr>
                <w:rFonts w:eastAsia="Times New Roman"/>
                <w:color w:val="000000"/>
                <w:lang w:eastAsia="ru-RU"/>
              </w:rPr>
              <w:t>Чертеж межевания территории (Образуемый з</w:t>
            </w:r>
            <w:r>
              <w:rPr>
                <w:rFonts w:eastAsia="Times New Roman"/>
                <w:color w:val="000000"/>
                <w:lang w:eastAsia="ru-RU"/>
              </w:rPr>
              <w:t>е</w:t>
            </w:r>
            <w:r>
              <w:rPr>
                <w:rFonts w:eastAsia="Times New Roman"/>
                <w:color w:val="000000"/>
                <w:lang w:eastAsia="ru-RU"/>
              </w:rPr>
              <w:t xml:space="preserve">мельный участок) </w:t>
            </w:r>
            <w:r w:rsidRPr="00181B43">
              <w:t>М 1:</w:t>
            </w:r>
            <w:r>
              <w:t>1000</w:t>
            </w:r>
          </w:p>
        </w:tc>
        <w:tc>
          <w:tcPr>
            <w:tcW w:w="1560" w:type="dxa"/>
            <w:shd w:val="clear" w:color="auto" w:fill="auto"/>
            <w:vAlign w:val="center"/>
          </w:tcPr>
          <w:p w:rsidR="00BF241E" w:rsidRPr="00181B43" w:rsidRDefault="00BF241E" w:rsidP="00CA5D7E">
            <w:pPr>
              <w:pStyle w:val="affffc"/>
              <w:shd w:val="clear" w:color="auto" w:fill="FFFFFF" w:themeFill="background1"/>
              <w:jc w:val="center"/>
              <w:rPr>
                <w:rFonts w:ascii="Times New Roman" w:eastAsia="SimSun" w:hAnsi="Times New Roman"/>
                <w:kern w:val="1"/>
              </w:rPr>
            </w:pPr>
            <w:r>
              <w:rPr>
                <w:rFonts w:ascii="Times New Roman" w:eastAsia="SimSun" w:hAnsi="Times New Roman"/>
                <w:kern w:val="1"/>
              </w:rPr>
              <w:t>1 лист</w:t>
            </w:r>
          </w:p>
        </w:tc>
      </w:tr>
      <w:tr w:rsidR="00BF241E" w:rsidRPr="00A20463" w:rsidTr="00181B43">
        <w:trPr>
          <w:trHeight w:val="135"/>
        </w:trPr>
        <w:tc>
          <w:tcPr>
            <w:tcW w:w="9782" w:type="dxa"/>
            <w:gridSpan w:val="4"/>
            <w:shd w:val="clear" w:color="auto" w:fill="auto"/>
            <w:vAlign w:val="center"/>
          </w:tcPr>
          <w:p w:rsidR="00BF241E" w:rsidRPr="00181B43" w:rsidRDefault="00BF241E" w:rsidP="0058709E">
            <w:pPr>
              <w:pStyle w:val="affffc"/>
              <w:shd w:val="clear" w:color="auto" w:fill="FFFFFF" w:themeFill="background1"/>
              <w:jc w:val="center"/>
              <w:rPr>
                <w:rFonts w:ascii="Times New Roman" w:eastAsia="SimSun" w:hAnsi="Times New Roman"/>
                <w:kern w:val="1"/>
                <w:highlight w:val="yellow"/>
              </w:rPr>
            </w:pPr>
            <w:r w:rsidRPr="00181B43">
              <w:rPr>
                <w:rFonts w:ascii="Times New Roman" w:hAnsi="Times New Roman"/>
                <w:b/>
                <w:i/>
                <w:color w:val="000000"/>
              </w:rPr>
              <w:t>Раздел 2. Проект межевания территории. Текстовая часть</w:t>
            </w:r>
            <w:r w:rsidRPr="00181B43">
              <w:rPr>
                <w:rFonts w:ascii="Times New Roman" w:eastAsia="SimSun" w:hAnsi="Times New Roman"/>
                <w:kern w:val="1"/>
                <w:highlight w:val="yellow"/>
              </w:rPr>
              <w:t xml:space="preserve"> </w:t>
            </w:r>
          </w:p>
        </w:tc>
      </w:tr>
      <w:tr w:rsidR="00BF241E" w:rsidRPr="00535033" w:rsidTr="00181B43">
        <w:trPr>
          <w:trHeight w:val="135"/>
        </w:trPr>
        <w:tc>
          <w:tcPr>
            <w:tcW w:w="2978" w:type="dxa"/>
            <w:shd w:val="clear" w:color="auto" w:fill="auto"/>
            <w:vAlign w:val="center"/>
          </w:tcPr>
          <w:p w:rsidR="00BF241E" w:rsidRPr="00535033" w:rsidRDefault="00BF241E" w:rsidP="00CA5D7E">
            <w:pPr>
              <w:pStyle w:val="affffc"/>
              <w:shd w:val="clear" w:color="auto" w:fill="FFFFFF" w:themeFill="background1"/>
              <w:rPr>
                <w:rFonts w:ascii="Times New Roman" w:eastAsia="SimSun" w:hAnsi="Times New Roman"/>
                <w:kern w:val="1"/>
              </w:rPr>
            </w:pPr>
            <w:r w:rsidRPr="00535033">
              <w:rPr>
                <w:rFonts w:ascii="Times New Roman" w:hAnsi="Times New Roman"/>
              </w:rPr>
              <w:t xml:space="preserve">02/01/2021 - ПМ </w:t>
            </w:r>
            <w:r w:rsidRPr="00535033">
              <w:rPr>
                <w:rFonts w:ascii="Times New Roman" w:eastAsia="SimSun" w:hAnsi="Times New Roman"/>
                <w:kern w:val="1"/>
              </w:rPr>
              <w:t>/ПЗ</w:t>
            </w:r>
          </w:p>
        </w:tc>
        <w:tc>
          <w:tcPr>
            <w:tcW w:w="5244" w:type="dxa"/>
            <w:gridSpan w:val="2"/>
            <w:shd w:val="clear" w:color="auto" w:fill="auto"/>
            <w:vAlign w:val="center"/>
          </w:tcPr>
          <w:p w:rsidR="00BF241E" w:rsidRPr="00535033" w:rsidRDefault="00BF241E" w:rsidP="00EA0C31">
            <w:pPr>
              <w:pStyle w:val="affffc"/>
              <w:shd w:val="clear" w:color="auto" w:fill="FFFFFF" w:themeFill="background1"/>
              <w:jc w:val="both"/>
              <w:rPr>
                <w:rFonts w:ascii="Times New Roman" w:hAnsi="Times New Roman"/>
                <w:color w:val="000000"/>
              </w:rPr>
            </w:pPr>
            <w:r w:rsidRPr="00535033">
              <w:rPr>
                <w:rFonts w:ascii="Times New Roman" w:hAnsi="Times New Roman"/>
                <w:color w:val="000000"/>
              </w:rPr>
              <w:t>Пояснительная записка</w:t>
            </w:r>
          </w:p>
        </w:tc>
        <w:tc>
          <w:tcPr>
            <w:tcW w:w="1560" w:type="dxa"/>
            <w:shd w:val="clear" w:color="auto" w:fill="auto"/>
            <w:vAlign w:val="center"/>
          </w:tcPr>
          <w:p w:rsidR="00BF241E" w:rsidRPr="00535033" w:rsidRDefault="0091262A" w:rsidP="0091262A">
            <w:pPr>
              <w:pStyle w:val="affffc"/>
              <w:shd w:val="clear" w:color="auto" w:fill="FFFFFF" w:themeFill="background1"/>
              <w:jc w:val="center"/>
              <w:rPr>
                <w:rFonts w:ascii="Times New Roman" w:eastAsia="SimSun" w:hAnsi="Times New Roman"/>
                <w:kern w:val="1"/>
              </w:rPr>
            </w:pPr>
            <w:r>
              <w:rPr>
                <w:rFonts w:ascii="Times New Roman" w:hAnsi="Times New Roman"/>
              </w:rPr>
              <w:t xml:space="preserve">6 </w:t>
            </w:r>
            <w:r w:rsidR="00BF241E" w:rsidRPr="00535033">
              <w:rPr>
                <w:rFonts w:ascii="Times New Roman" w:hAnsi="Times New Roman"/>
              </w:rPr>
              <w:t>лист</w:t>
            </w:r>
            <w:r>
              <w:rPr>
                <w:rFonts w:ascii="Times New Roman" w:hAnsi="Times New Roman"/>
              </w:rPr>
              <w:t>ов</w:t>
            </w:r>
          </w:p>
        </w:tc>
      </w:tr>
      <w:tr w:rsidR="00BF241E" w:rsidRPr="00535033" w:rsidTr="00181B43">
        <w:trPr>
          <w:trHeight w:val="120"/>
        </w:trPr>
        <w:tc>
          <w:tcPr>
            <w:tcW w:w="9782" w:type="dxa"/>
            <w:gridSpan w:val="4"/>
            <w:shd w:val="clear" w:color="auto" w:fill="auto"/>
            <w:vAlign w:val="center"/>
          </w:tcPr>
          <w:p w:rsidR="00BF241E" w:rsidRPr="00535033" w:rsidRDefault="00BF241E" w:rsidP="00595769">
            <w:pPr>
              <w:pStyle w:val="affffc"/>
              <w:shd w:val="clear" w:color="auto" w:fill="FFFFFF" w:themeFill="background1"/>
              <w:jc w:val="center"/>
              <w:rPr>
                <w:rFonts w:ascii="Times New Roman" w:eastAsia="SimSun" w:hAnsi="Times New Roman"/>
                <w:kern w:val="1"/>
              </w:rPr>
            </w:pPr>
            <w:r w:rsidRPr="00535033">
              <w:rPr>
                <w:rFonts w:ascii="Times New Roman" w:hAnsi="Times New Roman"/>
                <w:b/>
                <w:i/>
                <w:color w:val="000000"/>
              </w:rPr>
              <w:t xml:space="preserve">Том </w:t>
            </w:r>
            <w:r w:rsidR="00595769" w:rsidRPr="00535033">
              <w:rPr>
                <w:rFonts w:ascii="Times New Roman" w:hAnsi="Times New Roman"/>
                <w:b/>
                <w:i/>
                <w:color w:val="000000"/>
              </w:rPr>
              <w:t xml:space="preserve">2. </w:t>
            </w:r>
            <w:r w:rsidRPr="00535033">
              <w:rPr>
                <w:rFonts w:ascii="Times New Roman" w:hAnsi="Times New Roman"/>
                <w:b/>
                <w:i/>
                <w:color w:val="000000"/>
              </w:rPr>
              <w:t xml:space="preserve"> Проект межевания территории. Материалы по обоснованию</w:t>
            </w:r>
          </w:p>
        </w:tc>
      </w:tr>
      <w:tr w:rsidR="00BF241E" w:rsidRPr="00535033" w:rsidTr="00181B43">
        <w:trPr>
          <w:trHeight w:val="195"/>
        </w:trPr>
        <w:tc>
          <w:tcPr>
            <w:tcW w:w="9782" w:type="dxa"/>
            <w:gridSpan w:val="4"/>
            <w:shd w:val="clear" w:color="auto" w:fill="auto"/>
            <w:vAlign w:val="center"/>
          </w:tcPr>
          <w:p w:rsidR="00BF241E" w:rsidRPr="00535033" w:rsidRDefault="00BF241E" w:rsidP="00181B43">
            <w:pPr>
              <w:pStyle w:val="affffc"/>
              <w:shd w:val="clear" w:color="auto" w:fill="FFFFFF" w:themeFill="background1"/>
              <w:jc w:val="center"/>
              <w:rPr>
                <w:rFonts w:ascii="Times New Roman" w:eastAsia="SimSun" w:hAnsi="Times New Roman"/>
                <w:kern w:val="1"/>
              </w:rPr>
            </w:pPr>
            <w:r w:rsidRPr="00535033">
              <w:rPr>
                <w:rFonts w:ascii="Times New Roman" w:hAnsi="Times New Roman"/>
                <w:b/>
                <w:i/>
                <w:color w:val="000000"/>
              </w:rPr>
              <w:t>Раздел 3. Материалы по обоснованию проекта межевания территории. Графическая часть</w:t>
            </w:r>
          </w:p>
        </w:tc>
      </w:tr>
      <w:tr w:rsidR="00BF241E" w:rsidRPr="00535033" w:rsidTr="00181B43">
        <w:trPr>
          <w:trHeight w:val="131"/>
        </w:trPr>
        <w:tc>
          <w:tcPr>
            <w:tcW w:w="2978" w:type="dxa"/>
            <w:shd w:val="clear" w:color="auto" w:fill="auto"/>
            <w:vAlign w:val="center"/>
          </w:tcPr>
          <w:p w:rsidR="00BF241E" w:rsidRPr="00535033" w:rsidRDefault="00BF241E" w:rsidP="00BF241E">
            <w:pPr>
              <w:pStyle w:val="affffc"/>
              <w:shd w:val="clear" w:color="auto" w:fill="FFFFFF" w:themeFill="background1"/>
              <w:rPr>
                <w:rFonts w:ascii="Times New Roman" w:hAnsi="Times New Roman"/>
              </w:rPr>
            </w:pPr>
            <w:r w:rsidRPr="00535033">
              <w:rPr>
                <w:rFonts w:ascii="Times New Roman" w:hAnsi="Times New Roman"/>
              </w:rPr>
              <w:t>02/01/2021 - ПМ - 2/1</w:t>
            </w:r>
          </w:p>
        </w:tc>
        <w:tc>
          <w:tcPr>
            <w:tcW w:w="5244" w:type="dxa"/>
            <w:gridSpan w:val="2"/>
            <w:shd w:val="clear" w:color="auto" w:fill="auto"/>
            <w:vAlign w:val="center"/>
          </w:tcPr>
          <w:p w:rsidR="00BF241E" w:rsidRPr="00535033" w:rsidRDefault="00BF241E" w:rsidP="00BF241E">
            <w:pPr>
              <w:pStyle w:val="affffc"/>
              <w:shd w:val="clear" w:color="auto" w:fill="FFFFFF" w:themeFill="background1"/>
              <w:jc w:val="both"/>
              <w:rPr>
                <w:rFonts w:ascii="Times New Roman" w:hAnsi="Times New Roman"/>
                <w:color w:val="000000"/>
              </w:rPr>
            </w:pPr>
            <w:r w:rsidRPr="00535033">
              <w:rPr>
                <w:rFonts w:ascii="Times New Roman" w:hAnsi="Times New Roman"/>
                <w:color w:val="000000"/>
              </w:rPr>
              <w:t>Чертеж межевания в составе материалов по обосн</w:t>
            </w:r>
            <w:r w:rsidRPr="00535033">
              <w:rPr>
                <w:rFonts w:ascii="Times New Roman" w:hAnsi="Times New Roman"/>
                <w:color w:val="000000"/>
              </w:rPr>
              <w:t>о</w:t>
            </w:r>
            <w:r w:rsidRPr="00535033">
              <w:rPr>
                <w:rFonts w:ascii="Times New Roman" w:hAnsi="Times New Roman"/>
                <w:color w:val="000000"/>
              </w:rPr>
              <w:t>ванию проекта межевания территории М 1:</w:t>
            </w:r>
            <w:r w:rsidR="00941B6C" w:rsidRPr="00535033">
              <w:rPr>
                <w:rFonts w:ascii="Times New Roman" w:hAnsi="Times New Roman"/>
                <w:color w:val="000000"/>
              </w:rPr>
              <w:t>5</w:t>
            </w:r>
            <w:r w:rsidRPr="00535033">
              <w:rPr>
                <w:rFonts w:ascii="Times New Roman" w:hAnsi="Times New Roman"/>
                <w:color w:val="000000"/>
              </w:rPr>
              <w:t>00</w:t>
            </w:r>
          </w:p>
        </w:tc>
        <w:tc>
          <w:tcPr>
            <w:tcW w:w="1560" w:type="dxa"/>
            <w:shd w:val="clear" w:color="auto" w:fill="auto"/>
            <w:vAlign w:val="center"/>
          </w:tcPr>
          <w:p w:rsidR="00BF241E" w:rsidRPr="00535033" w:rsidRDefault="004F54C0" w:rsidP="0058709E">
            <w:pPr>
              <w:pStyle w:val="affffc"/>
              <w:shd w:val="clear" w:color="auto" w:fill="FFFFFF" w:themeFill="background1"/>
              <w:jc w:val="center"/>
              <w:rPr>
                <w:rFonts w:ascii="Times New Roman" w:eastAsia="SimSun" w:hAnsi="Times New Roman"/>
                <w:kern w:val="1"/>
              </w:rPr>
            </w:pPr>
            <w:r w:rsidRPr="00535033">
              <w:rPr>
                <w:rFonts w:ascii="Times New Roman" w:eastAsia="SimSun" w:hAnsi="Times New Roman"/>
                <w:kern w:val="1"/>
              </w:rPr>
              <w:t>1 лист</w:t>
            </w:r>
          </w:p>
        </w:tc>
      </w:tr>
      <w:tr w:rsidR="00BF241E" w:rsidRPr="00535033" w:rsidTr="00271F01">
        <w:trPr>
          <w:trHeight w:val="111"/>
        </w:trPr>
        <w:tc>
          <w:tcPr>
            <w:tcW w:w="9782" w:type="dxa"/>
            <w:gridSpan w:val="4"/>
            <w:shd w:val="clear" w:color="auto" w:fill="auto"/>
            <w:vAlign w:val="center"/>
          </w:tcPr>
          <w:p w:rsidR="00BF241E" w:rsidRPr="00535033" w:rsidRDefault="00BF241E" w:rsidP="00181B43">
            <w:pPr>
              <w:pStyle w:val="affffc"/>
              <w:shd w:val="clear" w:color="auto" w:fill="FFFFFF" w:themeFill="background1"/>
              <w:jc w:val="center"/>
              <w:rPr>
                <w:rFonts w:ascii="Times New Roman" w:hAnsi="Times New Roman"/>
                <w:b/>
                <w:i/>
                <w:color w:val="000000"/>
              </w:rPr>
            </w:pPr>
            <w:r w:rsidRPr="00535033">
              <w:rPr>
                <w:rFonts w:ascii="Times New Roman" w:hAnsi="Times New Roman"/>
                <w:b/>
                <w:i/>
                <w:color w:val="000000"/>
              </w:rPr>
              <w:t xml:space="preserve">Раздел </w:t>
            </w:r>
            <w:r w:rsidR="00D54890" w:rsidRPr="00535033">
              <w:rPr>
                <w:rFonts w:ascii="Times New Roman" w:hAnsi="Times New Roman"/>
                <w:b/>
                <w:i/>
                <w:color w:val="000000"/>
              </w:rPr>
              <w:t>4</w:t>
            </w:r>
            <w:r w:rsidRPr="00535033">
              <w:rPr>
                <w:rFonts w:ascii="Times New Roman" w:hAnsi="Times New Roman"/>
                <w:b/>
                <w:i/>
                <w:color w:val="000000"/>
              </w:rPr>
              <w:t xml:space="preserve">. Материалы по обоснованию проекта межевания территории. </w:t>
            </w:r>
          </w:p>
          <w:p w:rsidR="00BF241E" w:rsidRPr="00535033" w:rsidRDefault="00BF241E" w:rsidP="00181B43">
            <w:pPr>
              <w:pStyle w:val="affffc"/>
              <w:shd w:val="clear" w:color="auto" w:fill="FFFFFF" w:themeFill="background1"/>
              <w:jc w:val="center"/>
              <w:rPr>
                <w:rFonts w:ascii="Times New Roman" w:hAnsi="Times New Roman"/>
                <w:b/>
                <w:i/>
                <w:color w:val="000000"/>
              </w:rPr>
            </w:pPr>
            <w:r w:rsidRPr="00535033">
              <w:rPr>
                <w:rFonts w:ascii="Times New Roman" w:hAnsi="Times New Roman"/>
                <w:b/>
                <w:i/>
                <w:color w:val="000000"/>
              </w:rPr>
              <w:t>Пояснительная записка</w:t>
            </w:r>
          </w:p>
        </w:tc>
      </w:tr>
      <w:tr w:rsidR="00BF241E" w:rsidRPr="00A20463" w:rsidTr="00181B43">
        <w:trPr>
          <w:trHeight w:val="150"/>
        </w:trPr>
        <w:tc>
          <w:tcPr>
            <w:tcW w:w="2978" w:type="dxa"/>
            <w:shd w:val="clear" w:color="auto" w:fill="auto"/>
            <w:vAlign w:val="center"/>
          </w:tcPr>
          <w:p w:rsidR="00BF241E" w:rsidRPr="00535033" w:rsidRDefault="00941B6C" w:rsidP="00181B43">
            <w:pPr>
              <w:pStyle w:val="affffc"/>
              <w:shd w:val="clear" w:color="auto" w:fill="FFFFFF" w:themeFill="background1"/>
              <w:rPr>
                <w:rFonts w:ascii="Times New Roman" w:hAnsi="Times New Roman"/>
                <w:szCs w:val="24"/>
              </w:rPr>
            </w:pPr>
            <w:r w:rsidRPr="00535033">
              <w:rPr>
                <w:rFonts w:ascii="Times New Roman" w:hAnsi="Times New Roman"/>
              </w:rPr>
              <w:t xml:space="preserve">02/01/2021 - ПМ </w:t>
            </w:r>
            <w:r w:rsidR="00BF241E" w:rsidRPr="00535033">
              <w:rPr>
                <w:rFonts w:ascii="Times New Roman" w:eastAsia="SimSun" w:hAnsi="Times New Roman"/>
                <w:kern w:val="1"/>
              </w:rPr>
              <w:t>/ПЗ</w:t>
            </w:r>
          </w:p>
        </w:tc>
        <w:tc>
          <w:tcPr>
            <w:tcW w:w="5244" w:type="dxa"/>
            <w:gridSpan w:val="2"/>
            <w:shd w:val="clear" w:color="auto" w:fill="auto"/>
            <w:vAlign w:val="center"/>
          </w:tcPr>
          <w:p w:rsidR="00BF241E" w:rsidRPr="00535033" w:rsidRDefault="00BF241E" w:rsidP="0058709E">
            <w:pPr>
              <w:pStyle w:val="affffc"/>
              <w:shd w:val="clear" w:color="auto" w:fill="FFFFFF" w:themeFill="background1"/>
              <w:jc w:val="both"/>
              <w:rPr>
                <w:rFonts w:ascii="Times New Roman" w:hAnsi="Times New Roman"/>
                <w:color w:val="000000"/>
                <w:sz w:val="24"/>
                <w:szCs w:val="24"/>
              </w:rPr>
            </w:pPr>
            <w:r w:rsidRPr="00535033">
              <w:rPr>
                <w:rFonts w:ascii="Times New Roman" w:hAnsi="Times New Roman"/>
              </w:rPr>
              <w:t>Пояснительная записка</w:t>
            </w:r>
          </w:p>
        </w:tc>
        <w:tc>
          <w:tcPr>
            <w:tcW w:w="1560" w:type="dxa"/>
            <w:shd w:val="clear" w:color="auto" w:fill="auto"/>
            <w:vAlign w:val="center"/>
          </w:tcPr>
          <w:p w:rsidR="00BF241E" w:rsidRDefault="0091262A" w:rsidP="00535033">
            <w:pPr>
              <w:pStyle w:val="affffc"/>
              <w:shd w:val="clear" w:color="auto" w:fill="FFFFFF" w:themeFill="background1"/>
              <w:jc w:val="center"/>
              <w:rPr>
                <w:rFonts w:ascii="Times New Roman" w:eastAsia="SimSun" w:hAnsi="Times New Roman"/>
                <w:kern w:val="1"/>
                <w:sz w:val="24"/>
                <w:szCs w:val="24"/>
              </w:rPr>
            </w:pPr>
            <w:r w:rsidRPr="00535033">
              <w:rPr>
                <w:rFonts w:ascii="Times New Roman" w:eastAsia="SimSun" w:hAnsi="Times New Roman"/>
                <w:kern w:val="1"/>
              </w:rPr>
              <w:t>1 лист</w:t>
            </w:r>
          </w:p>
        </w:tc>
      </w:tr>
    </w:tbl>
    <w:p w:rsidR="00912B2D" w:rsidRPr="006D1C50" w:rsidRDefault="00912B2D" w:rsidP="00912B2D">
      <w:pPr>
        <w:pStyle w:val="af3"/>
        <w:ind w:hanging="372"/>
        <w:jc w:val="center"/>
        <w:rPr>
          <w:rFonts w:ascii="Times New Roman" w:hAnsi="Times New Roman"/>
          <w:b/>
          <w:bCs/>
          <w:sz w:val="32"/>
          <w:szCs w:val="32"/>
        </w:rPr>
      </w:pPr>
    </w:p>
    <w:p w:rsidR="00912B2D" w:rsidRPr="006D1C50" w:rsidRDefault="00912B2D" w:rsidP="00912B2D"/>
    <w:p w:rsidR="00B34BE1" w:rsidRDefault="00B34BE1" w:rsidP="00912B2D"/>
    <w:p w:rsidR="008F761C" w:rsidRPr="00A21B89" w:rsidRDefault="008F761C" w:rsidP="00A21B89">
      <w:pPr>
        <w:pStyle w:val="aff0"/>
        <w:jc w:val="both"/>
        <w:rPr>
          <w:rFonts w:ascii="ISOCPEUR" w:hAnsi="ISOCPEUR"/>
          <w:i/>
          <w:sz w:val="28"/>
          <w:szCs w:val="28"/>
        </w:rPr>
      </w:pPr>
    </w:p>
    <w:sectPr w:rsidR="008F761C" w:rsidRPr="00A21B89" w:rsidSect="00E901A3">
      <w:headerReference w:type="default" r:id="rId8"/>
      <w:footerReference w:type="default" r:id="rId9"/>
      <w:type w:val="continuous"/>
      <w:pgSz w:w="11906" w:h="16838"/>
      <w:pgMar w:top="1134" w:right="851" w:bottom="1134" w:left="1701" w:header="709" w:footer="130"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F06" w:rsidRDefault="00E55F06">
      <w:r>
        <w:separator/>
      </w:r>
    </w:p>
  </w:endnote>
  <w:endnote w:type="continuationSeparator" w:id="1">
    <w:p w:rsidR="00E55F06" w:rsidRDefault="00E55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OST 2.304 type A">
    <w:altName w:val="Arial"/>
    <w:charset w:val="CC"/>
    <w:family w:val="swiss"/>
    <w:pitch w:val="variable"/>
    <w:sig w:usb0="00000000" w:usb1="00000000" w:usb2="00000000" w:usb3="00000000" w:csb0="00000000" w:csb1="00000000"/>
  </w:font>
  <w:font w:name="OpenSymbol">
    <w:altName w:val="Times New Roman"/>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ISOCPEUR">
    <w:panose1 w:val="020B0604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Arial Bold">
    <w:altName w:val="Arial"/>
    <w:charset w:val="00"/>
    <w:family w:val="swiss"/>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297" w:rsidRPr="00166317" w:rsidRDefault="00C34A4C" w:rsidP="00F366CC">
    <w:pPr>
      <w:pStyle w:val="af1"/>
    </w:pPr>
    <w:r>
      <w:rPr>
        <w:noProof/>
        <w:lang w:eastAsia="ru-RU"/>
      </w:rPr>
      <w:pict>
        <v:shapetype id="_x0000_t202" coordsize="21600,21600" o:spt="202" path="m,l,21600r21600,l21600,xe">
          <v:stroke joinstyle="miter"/>
          <v:path gradientshapeok="t" o:connecttype="rect"/>
        </v:shapetype>
        <v:shape id="_x0000_s4314" type="#_x0000_t202" style="position:absolute;margin-left:197.6pt;margin-top:8.95pt;width:244.5pt;height:26.9pt;z-index:-251697664;mso-wrap-distance-left:9.05pt;mso-wrap-distance-right:9.05pt" stroked="f">
          <v:fill opacity="0" color2="black"/>
          <v:textbox style="mso-next-textbox:#_x0000_s4314" inset="0,0,0,0">
            <w:txbxContent>
              <w:p w:rsidR="00BF241E" w:rsidRDefault="00BF241E" w:rsidP="00BF241E">
                <w:pPr>
                  <w:jc w:val="center"/>
                </w:pPr>
              </w:p>
              <w:p w:rsidR="002D5297" w:rsidRPr="00BF241E" w:rsidRDefault="00BF241E" w:rsidP="00BF241E">
                <w:pPr>
                  <w:jc w:val="center"/>
                  <w:rPr>
                    <w:szCs w:val="36"/>
                  </w:rPr>
                </w:pPr>
                <w:r w:rsidRPr="00BF241E">
                  <w:t>02/01/2021 - ПМ</w:t>
                </w:r>
              </w:p>
            </w:txbxContent>
          </v:textbox>
        </v:shape>
      </w:pict>
    </w:r>
    <w:r>
      <w:rPr>
        <w:noProof/>
        <w:lang w:eastAsia="ru-RU"/>
      </w:rPr>
      <w:pict>
        <v:shape id="_x0000_s5271" type="#_x0000_t202" style="position:absolute;margin-left:161.15pt;margin-top:10.4pt;width:76.1pt;height:33.3pt;z-index:251697664;mso-width-relative:margin;mso-height-relative:margin" strokecolor="white">
          <v:textbox style="mso-next-textbox:#_x0000_s5271">
            <w:txbxContent>
              <w:p w:rsidR="002D5297" w:rsidRDefault="002D5297">
                <w:r w:rsidRPr="009710A5">
                  <w:rPr>
                    <w:noProof/>
                    <w:lang w:eastAsia="ru-RU"/>
                  </w:rPr>
                  <w:drawing>
                    <wp:inline distT="0" distB="0" distL="0" distR="0">
                      <wp:extent cx="683260" cy="313692"/>
                      <wp:effectExtent l="19050" t="0" r="2540" b="0"/>
                      <wp:docPr id="3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683260" cy="313692"/>
                              </a:xfrm>
                              <a:prstGeom prst="rect">
                                <a:avLst/>
                              </a:prstGeom>
                              <a:noFill/>
                              <a:ln w="9525">
                                <a:noFill/>
                                <a:miter lim="800000"/>
                                <a:headEnd/>
                                <a:tailEnd/>
                              </a:ln>
                            </pic:spPr>
                          </pic:pic>
                        </a:graphicData>
                      </a:graphic>
                    </wp:inline>
                  </w:drawing>
                </w:r>
              </w:p>
            </w:txbxContent>
          </v:textbox>
        </v:shape>
      </w:pict>
    </w:r>
    <w:r>
      <w:pict>
        <v:shape id="_x0000_s4391" type="#_x0000_t202" style="position:absolute;margin-left:467.6pt;margin-top:7.9pt;width:39.8pt;height:19.4pt;z-index:-251698688;mso-wrap-distance-left:9.05pt;mso-wrap-distance-right:9.05pt" stroked="f">
          <v:fill opacity="0" color2="black"/>
          <v:textbox style="mso-next-textbox:#_x0000_s4391" inset="0,0,0,0">
            <w:txbxContent>
              <w:p w:rsidR="002D5297" w:rsidRPr="003B44B5" w:rsidRDefault="002D5297" w:rsidP="00F366CC">
                <w:pPr>
                  <w:tabs>
                    <w:tab w:val="left" w:pos="1260"/>
                  </w:tabs>
                  <w:spacing w:before="60" w:line="216" w:lineRule="auto"/>
                  <w:rPr>
                    <w:rFonts w:ascii="ISOCPEUR" w:hAnsi="ISOCPEUR" w:cs="Arial"/>
                    <w:i/>
                    <w:sz w:val="22"/>
                    <w:szCs w:val="22"/>
                  </w:rPr>
                </w:pPr>
                <w:r w:rsidRPr="003B44B5">
                  <w:rPr>
                    <w:rFonts w:ascii="ISOCPEUR" w:hAnsi="ISOCPEUR" w:cs="Arial"/>
                    <w:i/>
                    <w:sz w:val="22"/>
                    <w:szCs w:val="22"/>
                  </w:rPr>
                  <w:t>Лист</w:t>
                </w:r>
              </w:p>
              <w:p w:rsidR="002D5297" w:rsidRPr="003B44B5" w:rsidRDefault="002D5297" w:rsidP="00F366CC">
                <w:pPr>
                  <w:tabs>
                    <w:tab w:val="left" w:pos="1260"/>
                  </w:tabs>
                  <w:spacing w:before="60" w:line="216" w:lineRule="auto"/>
                  <w:rPr>
                    <w:rFonts w:ascii="ISOCPEUR" w:hAnsi="ISOCPEUR" w:cs="Arial"/>
                    <w:i/>
                    <w:sz w:val="22"/>
                    <w:szCs w:val="22"/>
                  </w:rPr>
                </w:pPr>
              </w:p>
              <w:p w:rsidR="002D5297" w:rsidRPr="003B44B5" w:rsidRDefault="002D5297" w:rsidP="00F366CC">
                <w:pPr>
                  <w:rPr>
                    <w:rFonts w:ascii="ISOCPEUR" w:hAnsi="ISOCPEUR"/>
                    <w:i/>
                    <w:sz w:val="22"/>
                    <w:szCs w:val="22"/>
                  </w:rPr>
                </w:pPr>
              </w:p>
            </w:txbxContent>
          </v:textbox>
        </v:shape>
      </w:pict>
    </w:r>
    <w:r>
      <w:rPr>
        <w:noProof/>
        <w:lang w:eastAsia="ru-RU"/>
      </w:rPr>
      <w:pict>
        <v:line id="_x0000_s4388" style="position:absolute;flip:y;z-index:-251621888" from="493.05pt,5.45pt" to="493.25pt,47.45pt" strokeweight=".53mm">
          <v:stroke joinstyle="miter"/>
        </v:line>
      </w:pict>
    </w:r>
    <w:r>
      <w:rPr>
        <w:noProof/>
        <w:lang w:eastAsia="ru-RU"/>
      </w:rPr>
      <w:pict>
        <v:line id="_x0000_s4387" style="position:absolute;flip:y;z-index:-251622912" from="464.9pt,5.45pt" to="465.15pt,47.45pt" strokeweight=".53mm">
          <v:stroke joinstyle="miter"/>
        </v:line>
      </w:pict>
    </w:r>
    <w:r>
      <w:rPr>
        <w:noProof/>
        <w:lang w:eastAsia="ru-RU"/>
      </w:rPr>
      <w:pict>
        <v:line id="_x0000_s4384" style="position:absolute;z-index:-251625984" from="-60.9pt,-189.8pt" to="-27.15pt,-189.55pt" strokeweight=".53mm">
          <v:stroke joinstyle="miter"/>
        </v:line>
      </w:pict>
    </w:r>
    <w:r>
      <w:rPr>
        <w:noProof/>
        <w:lang w:eastAsia="ru-RU"/>
      </w:rPr>
      <w:pict>
        <v:line id="_x0000_s4383" style="position:absolute;flip:y;z-index:-251627008" from="127.45pt,5.45pt" to="127.65pt,47.45pt" strokeweight=".53mm">
          <v:stroke joinstyle="miter"/>
        </v:line>
      </w:pict>
    </w:r>
    <w:r>
      <w:rPr>
        <w:noProof/>
        <w:lang w:eastAsia="ru-RU"/>
      </w:rPr>
      <w:pict>
        <v:line id="_x0000_s4382" style="position:absolute;flip:y;z-index:-251628032" from="155.55pt,5.45pt" to="155.75pt,47.45pt" strokeweight=".53mm">
          <v:stroke joinstyle="miter"/>
        </v:line>
      </w:pict>
    </w:r>
    <w:r>
      <w:rPr>
        <w:noProof/>
        <w:lang w:eastAsia="ru-RU"/>
      </w:rPr>
      <w:pict>
        <v:line id="_x0000_s4381" style="position:absolute;flip:x;z-index:-251629056" from="-60.9pt,-120.1pt" to="-27.15pt,-119.85pt" strokeweight=".53mm">
          <v:stroke joinstyle="miter"/>
        </v:line>
      </w:pict>
    </w:r>
    <w:r>
      <w:rPr>
        <w:noProof/>
        <w:lang w:eastAsia="ru-RU"/>
      </w:rPr>
      <w:pict>
        <v:line id="_x0000_s4380" style="position:absolute;flip:x;z-index:-251630080" from="-60.9pt,-22.25pt" to="-27.15pt,-22.05pt" strokeweight=".53mm">
          <v:stroke joinstyle="miter"/>
        </v:line>
      </w:pict>
    </w:r>
    <w:r>
      <w:rPr>
        <w:noProof/>
        <w:lang w:eastAsia="ru-RU"/>
      </w:rPr>
      <w:pict>
        <v:line id="_x0000_s4379" style="position:absolute;z-index:-251631104" from="-56.1pt,-107.9pt" to="-51.3pt,-106.65pt" strokeweight=".53mm">
          <v:stroke joinstyle="miter"/>
        </v:line>
      </w:pict>
    </w:r>
    <w:r>
      <w:rPr>
        <w:noProof/>
        <w:lang w:eastAsia="ru-RU"/>
      </w:rPr>
      <w:pict>
        <v:shape id="_x0000_s4378" style="position:absolute;margin-left:-56.1pt;margin-top:-107.65pt;width:4.8pt;height:4.1pt;z-index:-251632128;mso-position-horizontal:absolute;mso-position-horizontal-relative:text;mso-position-vertical:absolute;mso-position-vertical-relative:text;v-text-anchor:middle" coordsize="91,78" path="m71,14l84,29r7,13l91,60,84,70r-6,4l71,78r-18,l40,75,20,64,7,49,,36,,19,7,8,20,e" filled="f" strokeweight=".53mm"/>
      </w:pict>
    </w:r>
    <w:r>
      <w:rPr>
        <w:noProof/>
        <w:lang w:eastAsia="ru-RU"/>
      </w:rPr>
      <w:pict>
        <v:shape id="_x0000_s4377" style="position:absolute;margin-left:-56.1pt;margin-top:-101.9pt;width:4.8pt;height:3.1pt;z-index:-251633152;mso-position-horizontal:absolute;mso-position-horizontal-relative:text;mso-position-vertical:absolute;mso-position-vertical-relative:text;v-text-anchor:middle" coordsize="91,58" path="m26,58l7,35,,22,,10,7,1,26,,91,17e" filled="f" strokeweight=".53mm"/>
      </w:pict>
    </w:r>
    <w:r>
      <w:rPr>
        <w:noProof/>
        <w:lang w:eastAsia="ru-RU"/>
      </w:rPr>
      <w:pict>
        <v:shape id="_x0000_s4376" style="position:absolute;margin-left:-56.1pt;margin-top:-98.8pt;width:4.8pt;height:2.9pt;z-index:-251634176;mso-position-horizontal:absolute;mso-position-horizontal-relative:text;mso-position-vertical:absolute;mso-position-vertical-relative:text;v-text-anchor:middle" coordsize="91,57" path="m26,57l7,35,,22,,11,7,,26,,91,17e" filled="f" strokeweight=".53mm"/>
      </w:pict>
    </w:r>
    <w:r>
      <w:rPr>
        <w:noProof/>
        <w:lang w:eastAsia="ru-RU"/>
      </w:rPr>
      <w:pict>
        <v:line id="_x0000_s4375" style="position:absolute;z-index:-251635200" from="-56.1pt,-96.3pt" to="-51.3pt,-95.05pt" strokeweight=".53mm">
          <v:stroke joinstyle="miter"/>
        </v:line>
      </w:pict>
    </w:r>
    <w:r>
      <w:rPr>
        <w:noProof/>
        <w:lang w:eastAsia="ru-RU"/>
      </w:rPr>
      <w:pict>
        <v:line id="_x0000_s4374" style="position:absolute;z-index:-251636224" from="-56.1pt,-93.8pt" to="-51.3pt,-92.55pt" strokeweight=".53mm">
          <v:stroke joinstyle="miter"/>
        </v:line>
      </w:pict>
    </w:r>
    <w:r>
      <w:rPr>
        <w:noProof/>
        <w:lang w:eastAsia="ru-RU"/>
      </w:rPr>
      <w:pict>
        <v:shape id="_x0000_s4373" style="position:absolute;margin-left:-56.1pt;margin-top:-93.6pt;width:4.8pt;height:4.15pt;z-index:-251637248;mso-position-horizontal:absolute;mso-position-horizontal-relative:text;mso-position-vertical:absolute;mso-position-vertical-relative:text;v-text-anchor:middle" coordsize="91,77" path="m71,13l84,28r7,14l91,58,84,69r-6,3l71,77r-18,l40,73,20,63,7,48,,35,,17,7,7,20,e" filled="f" strokeweight=".53mm"/>
      </w:pict>
    </w:r>
    <w:r>
      <w:rPr>
        <w:noProof/>
        <w:lang w:eastAsia="ru-RU"/>
      </w:rPr>
      <w:pict>
        <v:shape id="_x0000_s4372" style="position:absolute;margin-left:-56.1pt;margin-top:-88.25pt;width:7.05pt;height:4.55pt;z-index:-251638272;mso-position-horizontal:absolute;mso-position-horizontal-relative:text;mso-position-vertical:absolute;mso-position-vertical-relative:text;v-text-anchor:middle" coordsize="135,87" path="m,l104,28r19,10l130,46r5,13l135,77r-5,10e" filled="f" strokeweight=".53mm"/>
      </w:pict>
    </w:r>
    <w:r>
      <w:rPr>
        <w:noProof/>
        <w:lang w:eastAsia="ru-RU"/>
      </w:rPr>
      <w:pict>
        <v:shape id="_x0000_s4371" style="position:absolute;margin-left:-56.1pt;margin-top:-87.8pt;width:4.8pt;height:3.9pt;z-index:-251639296;mso-position-horizontal:absolute;mso-position-horizontal-relative:text;mso-position-vertical:absolute;mso-position-vertical-relative:text;v-text-anchor:middle" coordsize="91,79" path="m20,l13,4,7,9,,18,,35,7,48,20,63,40,75r13,4l71,77,84,69r7,-9l91,42,84,28,71,14e" filled="f" strokeweight=".53mm"/>
      </w:pict>
    </w:r>
    <w:r>
      <w:rPr>
        <w:noProof/>
        <w:lang w:eastAsia="ru-RU"/>
      </w:rPr>
      <w:pict>
        <v:line id="_x0000_s4370" style="position:absolute;z-index:-251640320" from="-56.1pt,-76.25pt" to="-51.3pt,-75pt" strokeweight=".53mm">
          <v:stroke joinstyle="miter"/>
        </v:line>
      </w:pict>
    </w:r>
    <w:r>
      <w:rPr>
        <w:noProof/>
        <w:lang w:eastAsia="ru-RU"/>
      </w:rPr>
      <w:pict>
        <v:shape id="_x0000_s4369" style="position:absolute;margin-left:-56.1pt;margin-top:-75.2pt;width:4.8pt;height:3.3pt;z-index:-251641344;mso-position-horizontal:absolute;mso-position-horizontal-relative:text;mso-position-vertical:absolute;mso-position-vertical-relative:text;v-text-anchor:middle" coordsize="91,63" path="m,46l65,63r19,l91,53r,-18l84,22,65,e" filled="f" strokeweight=".53mm"/>
      </w:pict>
    </w:r>
    <w:r>
      <w:rPr>
        <w:noProof/>
        <w:lang w:eastAsia="ru-RU"/>
      </w:rPr>
      <w:pict>
        <v:shape id="_x0000_s4368" style="position:absolute;margin-left:-52.15pt;margin-top:-63pt;width:.85pt;height:.6pt;z-index:-251642368;mso-position-horizontal:absolute;mso-position-horizontal-relative:text;mso-position-vertical:absolute;mso-position-vertical-relative:text;v-text-anchor:middle" coordsize="13,11" path="m,4r6,7l13,8,6,,,4xe" filled="f" strokeweight=".53mm"/>
      </w:pict>
    </w:r>
    <w:r>
      <w:rPr>
        <w:noProof/>
        <w:lang w:eastAsia="ru-RU"/>
      </w:rPr>
      <w:pict>
        <v:shape id="_x0000_s4367" style="position:absolute;margin-left:-56.1pt;margin-top:-60.95pt;width:4.8pt;height:3.35pt;z-index:-251643392;mso-position-horizontal:absolute;mso-position-horizontal-relative:text;mso-position-vertical:absolute;mso-position-vertical-relative:text;v-text-anchor:middle" coordsize="91,66" path="m26,66l7,44,,30,,13,7,3,20,,91,19e" filled="f" strokeweight=".53mm"/>
      </w:pict>
    </w:r>
    <w:r>
      <w:rPr>
        <w:noProof/>
        <w:lang w:eastAsia="ru-RU"/>
      </w:rPr>
      <w:pict>
        <v:line id="_x0000_s4366" style="position:absolute;z-index:-251644416" from="-56.1pt,-58.05pt" to="-51.3pt,-56.6pt" strokeweight=".53mm">
          <v:stroke joinstyle="miter"/>
        </v:line>
      </w:pict>
    </w:r>
    <w:r>
      <w:rPr>
        <w:noProof/>
        <w:lang w:eastAsia="ru-RU"/>
      </w:rPr>
      <w:pict>
        <v:shape id="_x0000_s4365" style="position:absolute;margin-left:-56.1pt;margin-top:-55.55pt;width:7.05pt;height:4.55pt;z-index:-251645440;mso-position-horizontal:absolute;mso-position-horizontal-relative:text;mso-position-vertical:absolute;mso-position-vertical-relative:text;v-text-anchor:middle" coordsize="135,87" path="m,l104,28r19,11l130,46r5,14l135,77r-5,10e" filled="f" strokeweight=".53mm"/>
      </w:pict>
    </w:r>
    <w:r>
      <w:rPr>
        <w:noProof/>
        <w:lang w:eastAsia="ru-RU"/>
      </w:rPr>
      <w:pict>
        <v:shape id="_x0000_s4364" style="position:absolute;margin-left:-56.1pt;margin-top:-55.35pt;width:4.8pt;height:4.15pt;z-index:-251646464;mso-position-horizontal:absolute;mso-position-horizontal-relative:text;mso-position-vertical:absolute;mso-position-vertical-relative:text;v-text-anchor:middle" coordsize="91,78" path="m20,l13,5,7,8,,19,,36,7,49,20,64,40,75r13,3l71,78,84,70,91,59r,-17l84,29,71,14e" filled="f" strokeweight=".53mm"/>
      </w:pict>
    </w:r>
    <w:r>
      <w:rPr>
        <w:noProof/>
        <w:lang w:eastAsia="ru-RU"/>
      </w:rPr>
      <w:pict>
        <v:shape id="_x0000_s4363" style="position:absolute;margin-left:-56.1pt;margin-top:-49.55pt;width:4.8pt;height:3.95pt;z-index:-251647488;mso-position-horizontal:absolute;mso-position-horizontal-relative:text;mso-position-vertical:absolute;mso-position-vertical-relative:text;v-text-anchor:middle" coordsize="91,79" path="m,36l,18,7,9,20,1,40,,53,3,71,14,84,29r7,14l91,60,84,70,71,78,53,79,40,75,20,64,7,49,,36xe" filled="f" strokeweight=".53mm"/>
      </w:pict>
    </w:r>
    <w:r>
      <w:rPr>
        <w:noProof/>
        <w:lang w:eastAsia="ru-RU"/>
      </w:rPr>
      <w:pict>
        <v:shape id="_x0000_s4362" style="position:absolute;margin-left:-58.4pt;margin-top:-44.8pt;width:7.1pt;height:6pt;z-index:-251648512;mso-position-horizontal:absolute;mso-position-horizontal-relative:text;mso-position-vertical:absolute;mso-position-vertical-relative:text;v-text-anchor:middle" coordsize="135,118" path="m135,118l,81,,,135,36e" filled="f" strokeweight=".53mm"/>
      </w:pict>
    </w:r>
    <w:r>
      <w:rPr>
        <w:noProof/>
        <w:lang w:eastAsia="ru-RU"/>
      </w:rPr>
      <w:pict>
        <v:line id="_x0000_s4361" style="position:absolute;flip:y;z-index:-251649536" from="85.35pt,5.45pt" to="85.55pt,47.45pt" strokeweight=".53mm">
          <v:stroke joinstyle="miter"/>
        </v:line>
      </w:pict>
    </w:r>
    <w:r>
      <w:rPr>
        <w:noProof/>
        <w:lang w:eastAsia="ru-RU"/>
      </w:rPr>
      <w:pict>
        <v:line id="_x0000_s4360" style="position:absolute;flip:y;z-index:-251650560" from="57.2pt,5.45pt" to="57.45pt,47.45pt" strokeweight=".53mm">
          <v:stroke joinstyle="miter"/>
        </v:line>
      </w:pict>
    </w:r>
    <w:r>
      <w:rPr>
        <w:noProof/>
        <w:lang w:eastAsia="ru-RU"/>
      </w:rPr>
      <w:pict>
        <v:line id="_x0000_s4359" style="position:absolute;flip:y;z-index:-251651584" from=".95pt,5.45pt" to="1.2pt,47.45pt" strokeweight=".53mm">
          <v:stroke joinstyle="miter"/>
        </v:line>
      </w:pict>
    </w:r>
    <w:r>
      <w:rPr>
        <w:noProof/>
        <w:lang w:eastAsia="ru-RU"/>
      </w:rPr>
      <w:pict>
        <v:line id="_x0000_s4358" style="position:absolute;flip:y;z-index:-251652608" from="29.1pt,5.45pt" to="29.3pt,47.45pt" strokeweight=".53mm">
          <v:stroke joinstyle="miter"/>
        </v:line>
      </w:pict>
    </w:r>
    <w:r>
      <w:rPr>
        <w:noProof/>
        <w:lang w:eastAsia="ru-RU"/>
      </w:rPr>
      <w:pict>
        <v:shape id="_x0000_s4356" style="position:absolute;margin-left:-52.15pt;margin-top:-19.55pt;width:.85pt;height:.6pt;z-index:-251654656;mso-position-horizontal:absolute;mso-position-horizontal-relative:text;mso-position-vertical:absolute;mso-position-vertical-relative:text;v-text-anchor:middle" coordsize="13,12" path="m,4r6,8l13,7,6,,,4xe" filled="f" strokeweight=".53mm"/>
      </w:pict>
    </w:r>
    <w:r>
      <w:rPr>
        <w:noProof/>
        <w:lang w:eastAsia="ru-RU"/>
      </w:rPr>
      <w:pict>
        <v:line id="_x0000_s4355" style="position:absolute;z-index:-251655680" from="-56.1pt,-17.7pt" to="-51.3pt,-16.45pt" strokeweight=".53mm">
          <v:stroke joinstyle="miter"/>
        </v:line>
      </w:pict>
    </w:r>
    <w:r>
      <w:rPr>
        <w:noProof/>
        <w:lang w:eastAsia="ru-RU"/>
      </w:rPr>
      <w:pict>
        <v:shape id="_x0000_s4354" style="position:absolute;margin-left:-56.1pt;margin-top:-17.7pt;width:4.8pt;height:4.55pt;z-index:-251656704;mso-position-horizontal:absolute;mso-position-horizontal-relative:text;mso-position-vertical:absolute;mso-position-vertical-relative:text;v-text-anchor:middle" coordsize="91,89" path="m,l,35,65,53,84,63r7,14l91,89e" filled="f" strokeweight=".53mm"/>
      </w:pict>
    </w:r>
    <w:r>
      <w:rPr>
        <w:noProof/>
        <w:lang w:eastAsia="ru-RU"/>
      </w:rPr>
      <w:pict>
        <v:shape id="_x0000_s4353" style="position:absolute;margin-left:-56.1pt;margin-top:-12.35pt;width:7.05pt;height:4.55pt;z-index:-251657728;mso-position-horizontal:absolute;mso-position-horizontal-relative:text;mso-position-vertical:absolute;mso-position-vertical-relative:text;v-text-anchor:middle" coordsize="135,86" path="m,l104,27r19,12l130,46r5,12l135,76r-5,10e" filled="f" strokeweight=".53mm"/>
      </w:pict>
    </w:r>
    <w:r>
      <w:rPr>
        <w:noProof/>
        <w:lang w:eastAsia="ru-RU"/>
      </w:rPr>
      <w:pict>
        <v:shape id="_x0000_s4352" style="position:absolute;margin-left:-56.1pt;margin-top:-12.1pt;width:4.8pt;height:4.1pt;z-index:-251658752;mso-position-horizontal:absolute;mso-position-horizontal-relative:text;mso-position-vertical:absolute;mso-position-vertical-relative:text;v-text-anchor:middle" coordsize="91,78" path="m20,l13,5,7,8,,17,,35,7,49,20,64,40,74r13,4l71,77,84,69,91,59r,-17l84,29,71,14e" filled="f" strokeweight=".53mm"/>
      </w:pict>
    </w:r>
    <w:r>
      <w:rPr>
        <w:noProof/>
        <w:lang w:eastAsia="ru-RU"/>
      </w:rPr>
      <w:pict>
        <v:shape id="_x0000_s4351" style="position:absolute;margin-left:-56.1pt;margin-top:-6.35pt;width:4.8pt;height:3.95pt;z-index:-251659776;mso-position-horizontal:absolute;mso-position-horizontal-relative:text;mso-position-vertical:absolute;mso-position-vertical-relative:text;v-text-anchor:middle" coordsize="91,79" path="m,37l,19,7,9,20,,40,,53,4,71,14,84,30r7,12l91,60,84,70,71,79r-18,l40,75,20,65,7,49,,37xe" filled="f" strokeweight=".53mm"/>
      </w:pict>
    </w:r>
    <w:r>
      <w:rPr>
        <w:noProof/>
        <w:lang w:eastAsia="ru-RU"/>
      </w:rPr>
      <w:pict>
        <v:shape id="_x0000_s4350" style="position:absolute;margin-left:-56.1pt;margin-top:-.75pt;width:4.8pt;height:3.5pt;z-index:-251660800;mso-position-horizontal:absolute;mso-position-horizontal-relative:text;mso-position-vertical:absolute;mso-position-vertical-relative:text;v-text-anchor:middle" coordsize="91,65" path="m26,65l7,42,,29,,12,7,3,20,,91,19e" filled="f" strokeweight=".53mm"/>
      </w:pict>
    </w:r>
    <w:r>
      <w:rPr>
        <w:noProof/>
        <w:lang w:eastAsia="ru-RU"/>
      </w:rPr>
      <w:pict>
        <v:line id="_x0000_s4349" style="position:absolute;z-index:-251661824" from="-56.1pt,2.35pt" to="-51.3pt,3.6pt" strokeweight=".53mm">
          <v:stroke joinstyle="miter"/>
        </v:line>
      </w:pict>
    </w:r>
    <w:r>
      <w:rPr>
        <w:noProof/>
        <w:lang w:eastAsia="ru-RU"/>
      </w:rPr>
      <w:pict>
        <v:shape id="_x0000_s4348" style="position:absolute;margin-left:-58.4pt;margin-top:10.4pt;width:7.1pt;height:6pt;z-index:-251662848;mso-position-horizontal:absolute;mso-position-horizontal-relative:text;mso-position-vertical:absolute;mso-position-vertical-relative:text;v-text-anchor:middle" coordsize="135,117" path="m135,117l,81,135,36,,e" filled="f" strokeweight=".53mm"/>
      </w:pict>
    </w:r>
    <w:r>
      <w:rPr>
        <w:noProof/>
        <w:lang w:eastAsia="ru-RU"/>
      </w:rPr>
      <w:pict>
        <v:line id="_x0000_s4341" style="position:absolute;flip:y;z-index:-251670016" from="-27.15pt,-106pt" to="-26.95pt,47.45pt" strokeweight=".53mm">
          <v:stroke joinstyle="miter"/>
        </v:line>
      </w:pict>
    </w:r>
    <w:r>
      <w:rPr>
        <w:noProof/>
        <w:lang w:eastAsia="ru-RU"/>
      </w:rPr>
      <w:pict>
        <v:shape id="_x0000_s4338" style="position:absolute;margin-left:-58.4pt;margin-top:-186.9pt;width:7.1pt;height:6pt;z-index:-251673088;mso-position-horizontal:absolute;mso-position-horizontal-relative:text;mso-position-vertical:absolute;mso-position-vertical-relative:text;v-text-anchor:middle" coordsize="135,117" path="m135,117l,81,135,36,,e" filled="f" strokeweight=".53mm"/>
      </w:pict>
    </w:r>
    <w:r>
      <w:rPr>
        <w:noProof/>
        <w:lang w:eastAsia="ru-RU"/>
      </w:rPr>
      <w:pict>
        <v:shape id="_x0000_s4337" style="position:absolute;margin-left:-52.15pt;margin-top:-172.2pt;width:.85pt;height:.6pt;z-index:-251674112;mso-position-horizontal:absolute;mso-position-horizontal-relative:text;mso-position-vertical:absolute;mso-position-vertical-relative:text;v-text-anchor:middle" coordsize="13,12" path="m,4r6,8l13,7,6,,,4xe" filled="f" strokeweight=".53mm"/>
      </w:pict>
    </w:r>
    <w:r>
      <w:rPr>
        <w:noProof/>
        <w:lang w:eastAsia="ru-RU"/>
      </w:rPr>
      <w:pict>
        <v:shape id="_x0000_s4336" style="position:absolute;margin-left:-58.4pt;margin-top:-170.15pt;width:7.1pt;height:3.95pt;z-index:-251675136;mso-position-horizontal:absolute;mso-position-horizontal-relative:text;mso-position-vertical:absolute;mso-position-vertical-relative:text;v-text-anchor:middle" coordsize="135,76" path="m64,64l51,49,44,36,31,15,18,6,6,8,,13,,29,6,43r7,7l109,76r13,-3l128,70r7,-9l135,43,128,29,115,14,97,3,84,,64,1,51,9,44,19r,17e" filled="f" strokeweight=".53mm"/>
      </w:pict>
    </w:r>
    <w:r>
      <w:rPr>
        <w:noProof/>
        <w:lang w:eastAsia="ru-RU"/>
      </w:rPr>
      <w:pict>
        <v:line id="_x0000_s4335" style="position:absolute;z-index:-251676160" from="-56.1pt,-161.45pt" to="-51.3pt,-160.2pt" strokeweight=".53mm">
          <v:stroke joinstyle="miter"/>
        </v:line>
      </w:pict>
    </w:r>
    <w:r>
      <w:rPr>
        <w:noProof/>
        <w:lang w:eastAsia="ru-RU"/>
      </w:rPr>
      <w:pict>
        <v:line id="_x0000_s4334" style="position:absolute;z-index:-251677184" from="-56.1pt,-164.75pt" to="-51.3pt,-163.5pt" strokeweight=".53mm">
          <v:stroke joinstyle="miter"/>
        </v:line>
      </w:pict>
    </w:r>
    <w:r>
      <w:rPr>
        <w:noProof/>
        <w:lang w:eastAsia="ru-RU"/>
      </w:rPr>
      <w:pict>
        <v:line id="_x0000_s4333" style="position:absolute;flip:y;z-index:-251678208" from="-53.8pt,-164.15pt" to="-53.6pt,-160.8pt" strokeweight=".53mm">
          <v:stroke joinstyle="miter"/>
        </v:line>
      </w:pict>
    </w:r>
    <w:r>
      <w:rPr>
        <w:noProof/>
        <w:lang w:eastAsia="ru-RU"/>
      </w:rPr>
      <w:pict>
        <v:line id="_x0000_s4332" style="position:absolute;z-index:-251679232" from="-56.1pt,-158.95pt" to="-51.3pt,-157.95pt" strokeweight=".53mm">
          <v:stroke joinstyle="miter"/>
        </v:line>
      </w:pict>
    </w:r>
    <w:r>
      <w:rPr>
        <w:noProof/>
        <w:lang w:eastAsia="ru-RU"/>
      </w:rPr>
      <w:pict>
        <v:shape id="_x0000_s4331" style="position:absolute;margin-left:-56.1pt;margin-top:-158.15pt;width:4.8pt;height:3.35pt;z-index:-251680256;mso-position-horizontal:absolute;mso-position-horizontal-relative:text;mso-position-vertical:absolute;mso-position-vertical-relative:text;v-text-anchor:middle" coordsize="91,64" path="m,47l65,64,84,63r7,-9l91,36,84,23,65,e" filled="f" strokeweight=".53mm"/>
      </w:pict>
    </w:r>
    <w:r>
      <w:rPr>
        <w:noProof/>
        <w:lang w:eastAsia="ru-RU"/>
      </w:rPr>
      <w:pict>
        <v:shape id="_x0000_s4330" style="position:absolute;margin-left:-52.15pt;margin-top:-145.95pt;width:.85pt;height:.65pt;z-index:-251681280;mso-position-horizontal:absolute;mso-position-horizontal-relative:text;mso-position-vertical:absolute;mso-position-vertical-relative:text;v-text-anchor:middle" coordsize="13,11" path="m,4r6,7l13,8,6,,,4xe" filled="f" strokeweight=".53mm"/>
      </w:pict>
    </w:r>
    <w:r>
      <w:rPr>
        <w:noProof/>
        <w:lang w:eastAsia="ru-RU"/>
      </w:rPr>
      <w:pict>
        <v:shape id="_x0000_s4329" style="position:absolute;margin-left:-56.1pt;margin-top:-144.05pt;width:4.8pt;height:5.35pt;z-index:-251682304;mso-position-horizontal:absolute;mso-position-horizontal-relative:text;mso-position-vertical:absolute;mso-position-vertical-relative:text;v-text-anchor:middle" coordsize="91,105" path="m91,23l,,71,59,,80r91,25e" filled="f" strokeweight=".53mm"/>
      </w:pict>
    </w:r>
    <w:r>
      <w:rPr>
        <w:noProof/>
        <w:lang w:eastAsia="ru-RU"/>
      </w:rPr>
      <w:pict>
        <v:line id="_x0000_s4328" style="position:absolute;z-index:-251683328" from="-56.1pt,-137.45pt" to="-51.3pt,-136.2pt" strokeweight=".53mm">
          <v:stroke joinstyle="miter"/>
        </v:line>
      </w:pict>
    </w:r>
    <w:r>
      <w:rPr>
        <w:noProof/>
        <w:lang w:eastAsia="ru-RU"/>
      </w:rPr>
      <w:pict>
        <v:shape id="_x0000_s4327" style="position:absolute;margin-left:-56.1pt;margin-top:-137.25pt;width:4.8pt;height:3.95pt;z-index:-251684352;mso-position-horizontal:absolute;mso-position-horizontal-relative:text;mso-position-vertical:absolute;mso-position-vertical-relative:text;v-text-anchor:middle" coordsize="91,78" path="m71,14l84,29r7,12l91,59,84,69r-6,4l71,78r-18,l40,74,20,64,7,48,,34,,18,7,8,20,e" filled="f" strokeweight=".53mm"/>
      </w:pict>
    </w:r>
    <w:r>
      <w:rPr>
        <w:noProof/>
        <w:lang w:eastAsia="ru-RU"/>
      </w:rPr>
      <w:pict>
        <v:shape id="_x0000_s4326" style="position:absolute;margin-left:-56.1pt;margin-top:-131.85pt;width:2.05pt;height:2.9pt;z-index:-251685376;mso-position-horizontal:absolute;mso-position-horizontal-relative:text;mso-position-vertical:absolute;mso-position-vertical-relative:text;v-text-anchor:middle" coordsize="40,55" path="m7,55l,36,,19,7,3,20,,33,10r7,14l40,41e" filled="f" strokeweight=".53mm"/>
      </w:pict>
    </w:r>
    <w:r>
      <w:rPr>
        <w:noProof/>
        <w:lang w:eastAsia="ru-RU"/>
      </w:rPr>
      <w:pict>
        <v:shape id="_x0000_s4325" style="position:absolute;margin-left:-54.05pt;margin-top:-131.45pt;width:2.75pt;height:3.5pt;z-index:-251686400;mso-position-horizontal:absolute;mso-position-horizontal-relative:text;mso-position-vertical:absolute;mso-position-vertical-relative:text;v-text-anchor:middle" coordsize="51,69" path="m,17l6,6,13,3,25,,38,10r6,7l51,31r,22l44,69e" filled="f" strokeweight=".53mm"/>
      </w:pict>
    </w:r>
    <w:r>
      <w:rPr>
        <w:noProof/>
        <w:lang w:eastAsia="ru-RU"/>
      </w:rPr>
      <w:pict>
        <v:shape id="_x0000_s4324" style="position:absolute;margin-left:-58.4pt;margin-top:-127.95pt;width:3.35pt;height:2.1pt;z-index:-251687424;mso-position-horizontal:absolute;mso-position-horizontal-relative:text;mso-position-vertical:absolute;mso-position-vertical-relative:text;v-text-anchor:middle" coordsize="64,40" path="m,22l6,6,13,3,25,,38,4r13,9l57,20r7,20e" filled="f" strokeweight=".53mm"/>
      </w:pict>
    </w:r>
    <w:r>
      <w:rPr>
        <w:noProof/>
        <w:lang w:eastAsia="ru-RU"/>
      </w:rPr>
      <w:pict>
        <v:shape id="_x0000_s4323" style="position:absolute;margin-left:-58.4pt;margin-top:-127.1pt;width:7.1pt;height:4.95pt;z-index:-251688448;mso-position-horizontal:absolute;mso-position-horizontal-relative:text;mso-position-vertical:absolute;mso-position-vertical-relative:text;v-text-anchor:middle" coordsize="135,93" path="m,4l,56,135,93r,-52l128,22r-6,-8l109,4,90,,77,2,70,6,64,22r,51e" filled="f" strokeweight=".53mm"/>
      </w:pict>
    </w:r>
    <w:r>
      <w:rPr>
        <w:noProof/>
        <w:lang w:eastAsia="ru-RU"/>
      </w:rPr>
      <w:pict>
        <v:line id="_x0000_s4322" style="position:absolute;flip:y;z-index:-251689472" from="-46.95pt,-189.8pt" to="-46.75pt,47.45pt" strokeweight=".53mm">
          <v:stroke joinstyle="miter"/>
        </v:line>
      </w:pict>
    </w:r>
    <w:r>
      <w:rPr>
        <w:noProof/>
        <w:lang w:eastAsia="ru-RU"/>
      </w:rPr>
      <w:pict>
        <v:line id="_x0000_s4321" style="position:absolute;flip:y;z-index:-251690496" from="-60.9pt,-189.8pt" to="-60.7pt,47.45pt" strokeweight=".53mm">
          <v:stroke joinstyle="miter"/>
        </v:line>
      </w:pict>
    </w:r>
    <w:r>
      <w:rPr>
        <w:noProof/>
        <w:lang w:eastAsia="ru-RU"/>
      </w:rPr>
      <w:pict>
        <v:line id="_x0000_s4317" style="position:absolute;z-index:-251694592" from="-27.15pt,5.45pt" to="493.05pt,5.65pt" strokeweight=".53mm">
          <v:stroke joinstyle="miter"/>
        </v:line>
      </w:pict>
    </w:r>
  </w:p>
  <w:p w:rsidR="002D5297" w:rsidRDefault="00C34A4C" w:rsidP="00F366CC">
    <w:pPr>
      <w:pStyle w:val="af1"/>
    </w:pPr>
    <w:r>
      <w:rPr>
        <w:noProof/>
        <w:lang w:eastAsia="ru-RU"/>
      </w:rPr>
      <w:pict>
        <v:shape id="_x0000_s5447" type="#_x0000_t202" style="position:absolute;margin-left:462.25pt;margin-top:11.1pt;width:30.75pt;height:26.45pt;z-index:251698688" filled="f" stroked="f">
          <v:textbox style="mso-next-textbox:#_x0000_s5447">
            <w:txbxContent>
              <w:p w:rsidR="002D5297" w:rsidRPr="006F2C9D" w:rsidRDefault="005367B3" w:rsidP="00E42C59">
                <w:pPr>
                  <w:jc w:val="center"/>
                  <w:rPr>
                    <w:rFonts w:ascii="ISOCPEUR" w:hAnsi="ISOCPEUR"/>
                    <w:i/>
                    <w:sz w:val="28"/>
                    <w:szCs w:val="28"/>
                  </w:rPr>
                </w:pPr>
                <w:r>
                  <w:rPr>
                    <w:rFonts w:ascii="ISOCPEUR" w:hAnsi="ISOCPEUR"/>
                    <w:i/>
                    <w:sz w:val="28"/>
                    <w:szCs w:val="28"/>
                  </w:rPr>
                  <w:t>2</w:t>
                </w:r>
              </w:p>
              <w:p w:rsidR="002D5297" w:rsidRDefault="002D5297"/>
            </w:txbxContent>
          </v:textbox>
        </v:shape>
      </w:pict>
    </w:r>
    <w:r>
      <w:rPr>
        <w:noProof/>
        <w:lang w:eastAsia="ru-RU"/>
      </w:rPr>
      <w:pict>
        <v:line id="_x0000_s4386" style="position:absolute;z-index:-251623936" from="464.9pt,11.3pt" to="493.05pt,11.5pt" strokeweight=".53mm">
          <v:stroke joinstyle="miter"/>
        </v:line>
      </w:pict>
    </w:r>
    <w:r>
      <w:rPr>
        <w:noProof/>
        <w:lang w:eastAsia="ru-RU"/>
      </w:rPr>
      <w:pict>
        <v:shape id="_x0000_s4347" style="position:absolute;margin-left:-52.15pt;margin-top:11.1pt;width:.85pt;height:.6pt;z-index:-251663872;mso-position-horizontal:absolute;mso-position-horizontal-relative:text;mso-position-vertical:absolute;mso-position-vertical-relative:text;v-text-anchor:middle" coordsize="13,11" path="m,3r6,8l13,7,6,,,3xe" filled="f" strokeweight=".53mm"/>
      </w:pict>
    </w:r>
    <w:r>
      <w:rPr>
        <w:noProof/>
        <w:lang w:eastAsia="ru-RU"/>
      </w:rPr>
      <w:pict>
        <v:shape id="_x0000_s4346" style="position:absolute;margin-left:-58.4pt;margin-top:13.15pt;width:7.1pt;height:4.15pt;z-index:-251664896;mso-position-horizontal:absolute;mso-position-horizontal-relative:text;mso-position-vertical:absolute;mso-position-vertical-relative:text;v-text-anchor:middle" coordsize="135,77" path="m64,65l51,51,44,37,31,16,18,6,6,9,,13,,31,6,44r7,8l109,77r13,-2l128,70r7,-9l135,44,128,31,115,16,97,4,84,,64,2,51,10r-7,9l44,37e" filled="f" strokeweight=".53mm"/>
      </w:pict>
    </w:r>
    <w:r>
      <w:rPr>
        <w:noProof/>
        <w:lang w:eastAsia="ru-RU"/>
      </w:rPr>
      <w:pict>
        <v:line id="_x0000_s4339" style="position:absolute;z-index:-251672064" from="-27.15pt,5.55pt" to="155.55pt,5.8pt" strokeweight=".18mm">
          <v:stroke joinstyle="miter"/>
        </v:line>
      </w:pict>
    </w:r>
  </w:p>
  <w:p w:rsidR="002D5297" w:rsidRPr="00FB5FDD" w:rsidRDefault="00C34A4C" w:rsidP="0092732C">
    <w:pPr>
      <w:ind w:right="-284"/>
      <w:jc w:val="right"/>
      <w:rPr>
        <w:rFonts w:ascii="ISOCPEUR" w:hAnsi="ISOCPEUR"/>
        <w:b/>
        <w:i/>
      </w:rPr>
    </w:pPr>
    <w:r w:rsidRPr="00C34A4C">
      <w:rPr>
        <w:noProof/>
        <w:lang w:eastAsia="ru-RU"/>
      </w:rPr>
      <w:pict>
        <v:shape id="_x0000_s4315" type="#_x0000_t202" style="position:absolute;left:0;text-align:left;margin-left:-21pt;margin-top:5.15pt;width:176.75pt;height:19.4pt;z-index:-251696640;mso-wrap-distance-left:9.05pt;mso-wrap-distance-right:9.05pt" stroked="f">
          <v:fill opacity="0" color2="black"/>
          <v:textbox style="mso-next-textbox:#_x0000_s4315" inset="0,0,0,0">
            <w:txbxContent>
              <w:p w:rsidR="002D5297" w:rsidRPr="001733AB" w:rsidRDefault="002D5297" w:rsidP="00F366CC">
                <w:pPr>
                  <w:tabs>
                    <w:tab w:val="left" w:pos="1260"/>
                  </w:tabs>
                  <w:spacing w:before="60" w:line="216" w:lineRule="auto"/>
                  <w:rPr>
                    <w:rFonts w:ascii="ISOCPEUR" w:hAnsi="ISOCPEUR" w:cs="Arial"/>
                    <w:i/>
                    <w:sz w:val="22"/>
                    <w:szCs w:val="22"/>
                  </w:rPr>
                </w:pPr>
                <w:r w:rsidRPr="001733AB">
                  <w:rPr>
                    <w:rFonts w:ascii="ISOCPEUR" w:hAnsi="ISOCPEUR" w:cs="Arial"/>
                    <w:i/>
                    <w:sz w:val="22"/>
                    <w:szCs w:val="22"/>
                  </w:rPr>
                  <w:t>И</w:t>
                </w:r>
                <w:r>
                  <w:rPr>
                    <w:rFonts w:ascii="ISOCPEUR" w:hAnsi="ISOCPEUR" w:cs="Arial"/>
                    <w:i/>
                    <w:sz w:val="22"/>
                    <w:szCs w:val="22"/>
                  </w:rPr>
                  <w:t xml:space="preserve">зм. </w:t>
                </w:r>
                <w:r w:rsidRPr="007D346B">
                  <w:rPr>
                    <w:rFonts w:ascii="ISOCPEUR" w:hAnsi="ISOCPEUR" w:cs="Arial"/>
                    <w:i/>
                    <w:w w:val="95"/>
                    <w:sz w:val="22"/>
                    <w:szCs w:val="22"/>
                  </w:rPr>
                  <w:t>Кол.уч.</w:t>
                </w:r>
                <w:r>
                  <w:rPr>
                    <w:rFonts w:ascii="ISOCPEUR" w:hAnsi="ISOCPEUR" w:cs="Arial"/>
                    <w:i/>
                    <w:sz w:val="22"/>
                    <w:szCs w:val="22"/>
                  </w:rPr>
                  <w:t xml:space="preserve">Лист №док. </w:t>
                </w:r>
                <w:r w:rsidRPr="007D346B">
                  <w:rPr>
                    <w:rFonts w:ascii="ISOCPEUR" w:hAnsi="ISOCPEUR" w:cs="Arial"/>
                    <w:i/>
                    <w:sz w:val="14"/>
                    <w:szCs w:val="14"/>
                  </w:rPr>
                  <w:t xml:space="preserve"> </w:t>
                </w:r>
                <w:r>
                  <w:rPr>
                    <w:rFonts w:ascii="ISOCPEUR" w:hAnsi="ISOCPEUR" w:cs="Arial"/>
                    <w:i/>
                    <w:sz w:val="22"/>
                    <w:szCs w:val="22"/>
                  </w:rPr>
                  <w:t xml:space="preserve"> Подп.  </w:t>
                </w:r>
                <w:r w:rsidRPr="001733AB">
                  <w:rPr>
                    <w:rFonts w:ascii="ISOCPEUR" w:hAnsi="ISOCPEUR" w:cs="Arial"/>
                    <w:i/>
                    <w:sz w:val="22"/>
                    <w:szCs w:val="22"/>
                  </w:rPr>
                  <w:t>Дата</w:t>
                </w:r>
              </w:p>
              <w:p w:rsidR="002D5297" w:rsidRDefault="002D5297" w:rsidP="00F366CC">
                <w:pPr>
                  <w:tabs>
                    <w:tab w:val="left" w:pos="1260"/>
                  </w:tabs>
                  <w:spacing w:before="60" w:line="216" w:lineRule="auto"/>
                  <w:rPr>
                    <w:rFonts w:ascii="GOST 2.304 type A" w:hAnsi="GOST 2.304 type A" w:cs="Arial" w:hint="eastAsia"/>
                  </w:rPr>
                </w:pPr>
              </w:p>
              <w:p w:rsidR="002D5297" w:rsidRDefault="002D5297" w:rsidP="00F366CC"/>
            </w:txbxContent>
          </v:textbox>
        </v:shape>
      </w:pict>
    </w:r>
    <w:r w:rsidRPr="00C34A4C">
      <w:rPr>
        <w:noProof/>
        <w:lang w:eastAsia="ru-RU"/>
      </w:rPr>
      <w:pict>
        <v:line id="_x0000_s4345" style="position:absolute;left:0;text-align:left;z-index:-251665920" from="-56.1pt,8.25pt" to="-51.3pt,9.5pt" strokeweight=".53mm">
          <v:stroke joinstyle="miter"/>
        </v:line>
      </w:pict>
    </w:r>
    <w:r w:rsidRPr="00C34A4C">
      <w:rPr>
        <w:noProof/>
        <w:lang w:eastAsia="ru-RU"/>
      </w:rPr>
      <w:pict>
        <v:line id="_x0000_s4344" style="position:absolute;left:0;text-align:left;z-index:-251666944" from="-56.1pt,4.95pt" to="-51.3pt,6.2pt" strokeweight=".53mm">
          <v:stroke joinstyle="miter"/>
        </v:line>
      </w:pict>
    </w:r>
    <w:r w:rsidRPr="00C34A4C">
      <w:rPr>
        <w:noProof/>
        <w:lang w:eastAsia="ru-RU"/>
      </w:rPr>
      <w:pict>
        <v:line id="_x0000_s4343" style="position:absolute;left:0;text-align:left;flip:y;z-index:-251667968" from="-53.8pt,5.55pt" to="-53.6pt,8.9pt" strokeweight=".53mm">
          <v:stroke joinstyle="miter"/>
        </v:line>
      </w:pict>
    </w:r>
    <w:r w:rsidRPr="00C34A4C">
      <w:rPr>
        <w:noProof/>
        <w:lang w:eastAsia="ru-RU"/>
      </w:rPr>
      <w:pict>
        <v:shape id="_x0000_s4342" style="position:absolute;left:0;text-align:left;margin-left:-58.4pt;margin-top:9.9pt;width:7.1pt;height:6.2pt;z-index:-251668992;mso-position-horizontal:absolute;mso-position-horizontal-relative:text;mso-position-vertical:absolute;mso-position-vertical-relative:text;v-text-anchor:middle" coordsize="135,117" path="m,81r135,36l,,135,37e" filled="f" strokeweight=".53mm"/>
      </w:pict>
    </w:r>
    <w:r w:rsidRPr="00C34A4C">
      <w:rPr>
        <w:noProof/>
        <w:lang w:eastAsia="ru-RU"/>
      </w:rPr>
      <w:pict>
        <v:line id="_x0000_s4340" style="position:absolute;left:0;text-align:left;z-index:-251671040" from="-27.15pt,5.8pt" to="155.55pt,6pt" strokeweight=".53mm">
          <v:stroke joinstyle="miter"/>
        </v:line>
      </w:pict>
    </w:r>
    <w:r w:rsidR="002D5297">
      <w:tab/>
    </w:r>
  </w:p>
  <w:p w:rsidR="002D5297" w:rsidRPr="000A090C" w:rsidRDefault="00C34A4C" w:rsidP="000A090C">
    <w:pPr>
      <w:pStyle w:val="af1"/>
    </w:pPr>
    <w:r>
      <w:rPr>
        <w:noProof/>
        <w:lang w:eastAsia="ru-RU"/>
      </w:rPr>
      <w:pict>
        <v:line id="_x0000_s4357" style="position:absolute;flip:x;z-index:-251653632" from="-60.9pt,6.05pt" to="-27.15pt,6.25pt" strokeweight=".53mm">
          <v:stroke joinstyle="miter"/>
        </v:line>
      </w:pict>
    </w:r>
    <w:r>
      <w:rPr>
        <w:noProof/>
        <w:lang w:eastAsia="ru-RU"/>
      </w:rPr>
      <w:pict>
        <v:line id="_x0000_s4318" style="position:absolute;flip:x;z-index:-251693568" from="-27.15pt,6.05pt" to="493.05pt,6.25pt" strokeweight=".53mm">
          <v:stroke joinstyle="miter"/>
        </v:line>
      </w:pict>
    </w:r>
    <w:r>
      <w:rPr>
        <w:noProof/>
        <w:lang w:eastAsia="ru-RU"/>
      </w:rPr>
      <w:pict>
        <v:line id="_x0000_s4316" style="position:absolute;z-index:-251695616" from="-27.15pt,6.05pt" to="493.05pt,6.25pt" strokeweight=".53mm">
          <v:stroke joinstyle="miter"/>
        </v:line>
      </w:pict>
    </w:r>
    <w:r>
      <w:rPr>
        <w:noProof/>
        <w:lang w:eastAsia="ru-RU"/>
      </w:rPr>
      <w:pict>
        <v:shape id="_x0000_s4311" type="#_x0000_t202" style="position:absolute;margin-left:755.3pt;margin-top:-14.85pt;width:37.85pt;height:36.85pt;z-index:-251699712;mso-wrap-distance-left:9.05pt;mso-wrap-distance-right:9.05pt" stroked="f">
          <v:fill opacity="0" color2="black"/>
          <v:textbox style="mso-next-textbox:#_x0000_s4311" inset="0,0,0,0">
            <w:txbxContent>
              <w:p w:rsidR="002D5297" w:rsidRDefault="00C34A4C" w:rsidP="0028067E">
                <w:pPr>
                  <w:pStyle w:val="af3"/>
                  <w:ind w:firstLine="0"/>
                  <w:jc w:val="center"/>
                  <w:rPr>
                    <w:rFonts w:hint="eastAsia"/>
                  </w:rPr>
                </w:pPr>
                <w:r>
                  <w:rPr>
                    <w:sz w:val="32"/>
                    <w:szCs w:val="32"/>
                    <w:lang w:val="en-US"/>
                  </w:rPr>
                  <w:fldChar w:fldCharType="begin"/>
                </w:r>
                <w:r w:rsidR="002D5297">
                  <w:rPr>
                    <w:sz w:val="32"/>
                    <w:szCs w:val="32"/>
                    <w:lang w:val="en-US"/>
                  </w:rPr>
                  <w:instrText xml:space="preserve"> PAGE </w:instrText>
                </w:r>
                <w:r>
                  <w:rPr>
                    <w:sz w:val="32"/>
                    <w:szCs w:val="32"/>
                    <w:lang w:val="en-US"/>
                  </w:rPr>
                  <w:fldChar w:fldCharType="separate"/>
                </w:r>
                <w:r w:rsidR="0091262A">
                  <w:rPr>
                    <w:rFonts w:hint="eastAsia"/>
                    <w:noProof/>
                    <w:sz w:val="32"/>
                    <w:szCs w:val="32"/>
                    <w:lang w:val="en-US"/>
                  </w:rPr>
                  <w:t>4</w:t>
                </w:r>
                <w:r>
                  <w:rPr>
                    <w:sz w:val="32"/>
                    <w:szCs w:val="32"/>
                    <w:lang w:val="en-US"/>
                  </w:rPr>
                  <w:fldChar w:fldCharType="end"/>
                </w:r>
              </w:p>
              <w:p w:rsidR="002D5297" w:rsidRDefault="002D5297" w:rsidP="0028067E"/>
              <w:p w:rsidR="002D5297" w:rsidRDefault="002D5297" w:rsidP="0028067E"/>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F06" w:rsidRDefault="00E55F06">
      <w:r>
        <w:separator/>
      </w:r>
    </w:p>
  </w:footnote>
  <w:footnote w:type="continuationSeparator" w:id="1">
    <w:p w:rsidR="00E55F06" w:rsidRDefault="00E55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297" w:rsidRPr="002C4EED" w:rsidRDefault="00C34A4C" w:rsidP="00A12FDF">
    <w:pPr>
      <w:pStyle w:val="af3"/>
      <w:shd w:val="clear" w:color="auto" w:fill="FFFFFF" w:themeFill="background1"/>
      <w:ind w:right="510" w:firstLine="0"/>
      <w:jc w:val="center"/>
      <w:rPr>
        <w:rFonts w:ascii="ISOCPEUR" w:hAnsi="ISOCPEUR"/>
        <w:b/>
        <w:i/>
        <w:spacing w:val="40"/>
        <w:sz w:val="20"/>
        <w:szCs w:val="18"/>
        <w:u w:val="single"/>
      </w:rPr>
    </w:pPr>
    <w:r w:rsidRPr="00C34A4C">
      <w:rPr>
        <w:rFonts w:ascii="ISOCPEUR" w:hAnsi="ISOCPEUR"/>
        <w:b/>
        <w:i/>
        <w:noProof/>
        <w:sz w:val="22"/>
        <w:szCs w:val="18"/>
        <w:u w:val="single"/>
        <w:lang w:eastAsia="ru-RU"/>
      </w:rPr>
      <w:pict>
        <v:shapetype id="_x0000_t202" coordsize="21600,21600" o:spt="202" path="m,l,21600r21600,l21600,xe">
          <v:stroke joinstyle="miter"/>
          <v:path gradientshapeok="t" o:connecttype="rect"/>
        </v:shapetype>
        <v:shape id="_x0000_s5263" type="#_x0000_t202" style="position:absolute;left:0;text-align:left;margin-left:463.4pt;margin-top:-7.65pt;width:30.15pt;height:67.3pt;z-index:-251619840;mso-wrap-distance-left:9.05pt;mso-wrap-distance-right:9.05pt" stroked="f">
          <v:fill opacity="0" color2="black"/>
          <v:textbox style="mso-next-textbox:#_x0000_s5263" inset="0,0,0,0">
            <w:txbxContent>
              <w:p w:rsidR="002D5297" w:rsidRPr="00D54890" w:rsidRDefault="002D5297" w:rsidP="00D54890">
                <w:pPr>
                  <w:rPr>
                    <w:szCs w:val="28"/>
                  </w:rPr>
                </w:pPr>
              </w:p>
            </w:txbxContent>
          </v:textbox>
        </v:shape>
      </w:pict>
    </w:r>
    <w:r w:rsidRPr="00C34A4C">
      <w:rPr>
        <w:rFonts w:ascii="ISOCPEUR" w:hAnsi="ISOCPEUR"/>
        <w:b/>
        <w:i/>
        <w:noProof/>
        <w:sz w:val="22"/>
        <w:szCs w:val="18"/>
        <w:u w:val="single"/>
        <w:lang w:eastAsia="ru-RU"/>
      </w:rPr>
      <w:pict>
        <v:rect id="_x0000_s4389" style="position:absolute;left:0;text-align:left;margin-left:465.7pt;margin-top:-8.5pt;width:27.3pt;height:22.5pt;z-index:-251620864;v-text-anchor:middle" filled="f" strokeweight=".53mm"/>
      </w:pict>
    </w:r>
    <w:r w:rsidRPr="00C34A4C">
      <w:rPr>
        <w:rFonts w:ascii="ISOCPEUR" w:hAnsi="ISOCPEUR"/>
        <w:b/>
        <w:i/>
        <w:noProof/>
        <w:sz w:val="22"/>
        <w:szCs w:val="18"/>
        <w:u w:val="single"/>
        <w:lang w:eastAsia="ru-RU"/>
      </w:rPr>
      <w:pict>
        <v:line id="_x0000_s4385" style="position:absolute;left:0;text-align:left;z-index:-251624960" from="493.05pt,-8.65pt" to="493.25pt,792.15pt" strokeweight=".53mm">
          <v:stroke joinstyle="miter"/>
        </v:line>
      </w:pict>
    </w:r>
    <w:r w:rsidRPr="00C34A4C">
      <w:rPr>
        <w:rFonts w:ascii="ISOCPEUR" w:hAnsi="ISOCPEUR"/>
        <w:b/>
        <w:i/>
        <w:noProof/>
        <w:sz w:val="22"/>
        <w:szCs w:val="18"/>
        <w:u w:val="single"/>
        <w:lang w:eastAsia="ru-RU"/>
      </w:rPr>
      <w:pict>
        <v:line id="_x0000_s4320" style="position:absolute;left:0;text-align:left;flip:y;z-index:-251691520" from="-27.15pt,-8.65pt" to="-26.95pt,792.15pt" strokeweight=".53mm">
          <v:stroke joinstyle="miter"/>
        </v:line>
      </w:pict>
    </w:r>
    <w:r w:rsidRPr="00C34A4C">
      <w:rPr>
        <w:rFonts w:ascii="ISOCPEUR" w:hAnsi="ISOCPEUR"/>
        <w:b/>
        <w:i/>
        <w:noProof/>
        <w:sz w:val="22"/>
        <w:szCs w:val="18"/>
        <w:u w:val="single"/>
        <w:lang w:eastAsia="ru-RU"/>
      </w:rPr>
      <w:pict>
        <v:line id="_x0000_s4319" style="position:absolute;left:0;text-align:left;z-index:-251692544" from="-27.15pt,-8.65pt" to="493.05pt,-8.45pt" strokeweight=".53mm">
          <v:stroke joinstyle="miter"/>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04C6E0"/>
    <w:lvl w:ilvl="0">
      <w:start w:val="1"/>
      <w:numFmt w:val="decimal"/>
      <w:pStyle w:val="5"/>
      <w:lvlText w:val="%1."/>
      <w:lvlJc w:val="left"/>
      <w:pPr>
        <w:tabs>
          <w:tab w:val="num" w:pos="1492"/>
        </w:tabs>
        <w:ind w:left="1492" w:hanging="360"/>
      </w:pPr>
    </w:lvl>
  </w:abstractNum>
  <w:abstractNum w:abstractNumId="1">
    <w:nsid w:val="FFFFFF81"/>
    <w:multiLevelType w:val="singleLevel"/>
    <w:tmpl w:val="82821E30"/>
    <w:lvl w:ilvl="0">
      <w:start w:val="1"/>
      <w:numFmt w:val="bullet"/>
      <w:pStyle w:val="4"/>
      <w:lvlText w:val=""/>
      <w:lvlJc w:val="left"/>
      <w:pPr>
        <w:tabs>
          <w:tab w:val="num" w:pos="1209"/>
        </w:tabs>
        <w:ind w:left="1209" w:hanging="360"/>
      </w:pPr>
      <w:rPr>
        <w:rFonts w:ascii="Symbol" w:hAnsi="Symbol" w:hint="default"/>
      </w:rPr>
    </w:lvl>
  </w:abstractNum>
  <w:abstractNum w:abstractNumId="2">
    <w:nsid w:val="0000000C"/>
    <w:multiLevelType w:val="multilevel"/>
    <w:tmpl w:val="31700EB4"/>
    <w:lvl w:ilvl="0">
      <w:start w:val="1"/>
      <w:numFmt w:val="decimal"/>
      <w:pStyle w:val="2"/>
      <w:lvlText w:val="%1"/>
      <w:lvlJc w:val="left"/>
      <w:pPr>
        <w:tabs>
          <w:tab w:val="num" w:pos="0"/>
        </w:tabs>
        <w:ind w:left="0" w:firstLine="0"/>
      </w:pPr>
      <w:rPr>
        <w:rFonts w:ascii="GOST 2.304 type A" w:hAnsi="GOST 2.304 type A" w:hint="default"/>
      </w:rPr>
    </w:lvl>
    <w:lvl w:ilvl="1">
      <w:start w:val="1"/>
      <w:numFmt w:val="decimal"/>
      <w:lvlText w:val="%1.%2"/>
      <w:lvlJc w:val="left"/>
      <w:pPr>
        <w:tabs>
          <w:tab w:val="num" w:pos="0"/>
        </w:tabs>
        <w:ind w:left="0" w:firstLine="3846"/>
      </w:pPr>
      <w:rPr>
        <w:rFonts w:hint="default"/>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3">
    <w:nsid w:val="0000000E"/>
    <w:multiLevelType w:val="singleLevel"/>
    <w:tmpl w:val="0000000E"/>
    <w:name w:val="WW8Num2"/>
    <w:lvl w:ilvl="0">
      <w:start w:val="3"/>
      <w:numFmt w:val="bullet"/>
      <w:lvlText w:val="-"/>
      <w:lvlJc w:val="left"/>
      <w:pPr>
        <w:tabs>
          <w:tab w:val="num" w:pos="360"/>
        </w:tabs>
        <w:ind w:left="360" w:hanging="360"/>
      </w:pPr>
      <w:rPr>
        <w:rFonts w:ascii="OpenSymbol" w:hAnsi="OpenSymbol"/>
      </w:rPr>
    </w:lvl>
  </w:abstractNum>
  <w:abstractNum w:abstractNumId="4">
    <w:nsid w:val="0000000F"/>
    <w:multiLevelType w:val="multilevel"/>
    <w:tmpl w:val="B24CC212"/>
    <w:name w:val="WW8Num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GOST 2.304 type A" w:hAnsi="GOST 2.304 type A" w:cs="Times New Roman" w:hint="default"/>
        <w:b w:val="0"/>
        <w:bCs w:val="0"/>
        <w:i w:val="0"/>
        <w:iCs w:val="0"/>
        <w:caps w:val="0"/>
        <w:smallCaps w:val="0"/>
        <w:strike w:val="0"/>
        <w:dstrike w:val="0"/>
        <w:outline w:val="0"/>
        <w:shadow w:val="0"/>
        <w:emboss w:val="0"/>
        <w:imprint w:val="0"/>
        <w:vanish w:val="0"/>
        <w:color w:val="0000FF"/>
        <w:spacing w:val="0"/>
        <w:kern w:val="0"/>
        <w:position w:val="0"/>
        <w:u w:val="none"/>
        <w:vertAlign w:val="baseline"/>
        <w:em w:val="none"/>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0000010"/>
    <w:multiLevelType w:val="singleLevel"/>
    <w:tmpl w:val="00000010"/>
    <w:name w:val="WW8Num4"/>
    <w:lvl w:ilvl="0">
      <w:start w:val="1"/>
      <w:numFmt w:val="decimal"/>
      <w:lvlText w:val="%1."/>
      <w:lvlJc w:val="left"/>
      <w:pPr>
        <w:tabs>
          <w:tab w:val="num" w:pos="132"/>
        </w:tabs>
        <w:ind w:left="132" w:hanging="360"/>
      </w:pPr>
    </w:lvl>
  </w:abstractNum>
  <w:abstractNum w:abstractNumId="6">
    <w:nsid w:val="00000011"/>
    <w:multiLevelType w:val="multilevel"/>
    <w:tmpl w:val="00000011"/>
    <w:name w:val="WW8Num5"/>
    <w:lvl w:ilvl="0">
      <w:start w:val="1"/>
      <w:numFmt w:val="decimal"/>
      <w:pStyle w:val="a"/>
      <w:lvlText w:val="%1"/>
      <w:lvlJc w:val="left"/>
      <w:pPr>
        <w:tabs>
          <w:tab w:val="num" w:pos="0"/>
        </w:tabs>
        <w:ind w:left="360" w:hanging="360"/>
      </w:pPr>
      <w:rPr>
        <w:rFonts w:ascii="GOST 2.304 type A" w:hAnsi="GOST 2.304 type A"/>
      </w:rPr>
    </w:lvl>
    <w:lvl w:ilvl="1">
      <w:start w:val="1"/>
      <w:numFmt w:val="decimal"/>
      <w:lvlText w:val="%1.%2"/>
      <w:lvlJc w:val="left"/>
      <w:pPr>
        <w:tabs>
          <w:tab w:val="num" w:pos="357"/>
        </w:tabs>
        <w:ind w:left="680" w:hanging="320"/>
      </w:pPr>
      <w:rPr>
        <w:b w:val="0"/>
        <w:bCs/>
        <w:i w:val="0"/>
        <w:iCs w:val="0"/>
        <w:caps w:val="0"/>
        <w:smallCaps w:val="0"/>
        <w:strike w:val="0"/>
        <w:dstrike w:val="0"/>
        <w:outline w:val="0"/>
        <w:shadow w:val="0"/>
        <w:vanish w:val="0"/>
        <w:spacing w:val="0"/>
        <w:kern w:val="1"/>
        <w:position w:val="0"/>
        <w:sz w:val="28"/>
        <w:szCs w:val="28"/>
        <w:u w:val="none"/>
        <w:vertAlign w:val="baseline"/>
        <w:em w:val="none"/>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7">
    <w:nsid w:val="00000012"/>
    <w:multiLevelType w:val="multilevel"/>
    <w:tmpl w:val="00000012"/>
    <w:name w:val="WW8Num6"/>
    <w:lvl w:ilvl="0">
      <w:start w:val="13"/>
      <w:numFmt w:val="decimal"/>
      <w:lvlText w:val="%1"/>
      <w:lvlJc w:val="left"/>
      <w:pPr>
        <w:tabs>
          <w:tab w:val="num" w:pos="-381"/>
        </w:tabs>
        <w:ind w:left="3825" w:hanging="360"/>
      </w:pPr>
      <w:rPr>
        <w:rFonts w:ascii="GOST 2.304 type A" w:hAnsi="GOST 2.304 type A"/>
      </w:rPr>
    </w:lvl>
    <w:lvl w:ilvl="1">
      <w:start w:val="1"/>
      <w:numFmt w:val="decimal"/>
      <w:lvlText w:val="%1.%2"/>
      <w:lvlJc w:val="left"/>
      <w:pPr>
        <w:tabs>
          <w:tab w:val="num" w:pos="-381"/>
        </w:tabs>
        <w:ind w:left="-381" w:firstLine="3846"/>
      </w:pPr>
      <w:rPr>
        <w:b/>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3465"/>
        </w:tabs>
        <w:ind w:left="4689" w:hanging="504"/>
      </w:pPr>
      <w:rPr>
        <w:b/>
      </w:rPr>
    </w:lvl>
    <w:lvl w:ilvl="3">
      <w:start w:val="1"/>
      <w:numFmt w:val="decimal"/>
      <w:lvlText w:val="%1.%2.%3.%4"/>
      <w:lvlJc w:val="left"/>
      <w:pPr>
        <w:tabs>
          <w:tab w:val="num" w:pos="7065"/>
        </w:tabs>
        <w:ind w:left="5193" w:hanging="648"/>
      </w:pPr>
    </w:lvl>
    <w:lvl w:ilvl="4">
      <w:start w:val="1"/>
      <w:numFmt w:val="decimal"/>
      <w:lvlText w:val="%1.%2.%3.%4.%5."/>
      <w:lvlJc w:val="left"/>
      <w:pPr>
        <w:tabs>
          <w:tab w:val="num" w:pos="7785"/>
        </w:tabs>
        <w:ind w:left="5697" w:hanging="792"/>
      </w:pPr>
    </w:lvl>
    <w:lvl w:ilvl="5">
      <w:start w:val="1"/>
      <w:numFmt w:val="decimal"/>
      <w:lvlText w:val="%1.%2.%3.%4.%5.%6."/>
      <w:lvlJc w:val="left"/>
      <w:pPr>
        <w:tabs>
          <w:tab w:val="num" w:pos="8865"/>
        </w:tabs>
        <w:ind w:left="6201" w:hanging="936"/>
      </w:pPr>
    </w:lvl>
    <w:lvl w:ilvl="6">
      <w:start w:val="1"/>
      <w:numFmt w:val="decimal"/>
      <w:lvlText w:val="%1.%2.%3.%4.%5.%6.%7."/>
      <w:lvlJc w:val="left"/>
      <w:pPr>
        <w:tabs>
          <w:tab w:val="num" w:pos="9585"/>
        </w:tabs>
        <w:ind w:left="6705" w:hanging="1080"/>
      </w:pPr>
    </w:lvl>
    <w:lvl w:ilvl="7">
      <w:start w:val="1"/>
      <w:numFmt w:val="decimal"/>
      <w:lvlText w:val="%1.%2.%3.%4.%5.%6.%7.%8."/>
      <w:lvlJc w:val="left"/>
      <w:pPr>
        <w:tabs>
          <w:tab w:val="num" w:pos="10665"/>
        </w:tabs>
        <w:ind w:left="7209" w:hanging="1224"/>
      </w:pPr>
    </w:lvl>
    <w:lvl w:ilvl="8">
      <w:start w:val="1"/>
      <w:numFmt w:val="decimal"/>
      <w:lvlText w:val="%1.%2.%3.%4.%5.%6.%7.%8.%9."/>
      <w:lvlJc w:val="left"/>
      <w:pPr>
        <w:tabs>
          <w:tab w:val="num" w:pos="11385"/>
        </w:tabs>
        <w:ind w:left="7785" w:hanging="1440"/>
      </w:pPr>
    </w:lvl>
  </w:abstractNum>
  <w:abstractNum w:abstractNumId="8">
    <w:nsid w:val="00000013"/>
    <w:multiLevelType w:val="multilevel"/>
    <w:tmpl w:val="C01C8B12"/>
    <w:name w:val="WW8Num7"/>
    <w:lvl w:ilvl="0">
      <w:start w:val="4"/>
      <w:numFmt w:val="decimal"/>
      <w:lvlText w:val="%1"/>
      <w:lvlJc w:val="left"/>
      <w:pPr>
        <w:tabs>
          <w:tab w:val="num" w:pos="0"/>
        </w:tabs>
        <w:ind w:left="4206" w:hanging="360"/>
      </w:pPr>
      <w:rPr>
        <w:rFonts w:ascii="GOST 2.304 type A" w:hAnsi="GOST 2.304 type A" w:hint="default"/>
      </w:rPr>
    </w:lvl>
    <w:lvl w:ilvl="1">
      <w:start w:val="1"/>
      <w:numFmt w:val="decimal"/>
      <w:lvlText w:val="%1.%2"/>
      <w:lvlJc w:val="left"/>
      <w:pPr>
        <w:tabs>
          <w:tab w:val="num" w:pos="0"/>
        </w:tabs>
        <w:ind w:left="0" w:firstLine="3846"/>
      </w:pPr>
      <w:rPr>
        <w:rFonts w:hint="default"/>
        <w:b/>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9">
    <w:nsid w:val="00000014"/>
    <w:multiLevelType w:val="multilevel"/>
    <w:tmpl w:val="934A0D6E"/>
    <w:name w:val="WW8Num8"/>
    <w:lvl w:ilvl="0">
      <w:start w:val="3"/>
      <w:numFmt w:val="decimal"/>
      <w:lvlText w:val="%1"/>
      <w:lvlJc w:val="left"/>
      <w:pPr>
        <w:tabs>
          <w:tab w:val="num" w:pos="3846"/>
        </w:tabs>
        <w:ind w:left="4206" w:hanging="360"/>
      </w:pPr>
      <w:rPr>
        <w:rFonts w:ascii="GOST 2.304 type A" w:eastAsia="MS Mincho" w:hAnsi="GOST 2.304 type A" w:cs="Arial CYR"/>
      </w:rPr>
    </w:lvl>
    <w:lvl w:ilvl="1">
      <w:start w:val="1"/>
      <w:numFmt w:val="decimal"/>
      <w:lvlText w:val="%1.%2"/>
      <w:lvlJc w:val="left"/>
      <w:pPr>
        <w:tabs>
          <w:tab w:val="num" w:pos="0"/>
        </w:tabs>
        <w:ind w:left="0" w:firstLine="3846"/>
      </w:pPr>
      <w:rPr>
        <w:rFonts w:ascii="ISOCPEUR" w:hAnsi="ISOCPEUR" w:hint="default"/>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0">
    <w:nsid w:val="00000015"/>
    <w:multiLevelType w:val="multilevel"/>
    <w:tmpl w:val="695A2572"/>
    <w:name w:val="WW8Num9"/>
    <w:lvl w:ilvl="0">
      <w:start w:val="4"/>
      <w:numFmt w:val="decimal"/>
      <w:lvlText w:val="%1"/>
      <w:lvlJc w:val="left"/>
      <w:pPr>
        <w:tabs>
          <w:tab w:val="num" w:pos="3846"/>
        </w:tabs>
        <w:ind w:left="4206" w:hanging="360"/>
      </w:pPr>
      <w:rPr>
        <w:rFonts w:ascii="GOST 2.304 type A" w:hAnsi="GOST 2.304 type A"/>
      </w:rPr>
    </w:lvl>
    <w:lvl w:ilvl="1">
      <w:start w:val="1"/>
      <w:numFmt w:val="decimal"/>
      <w:lvlText w:val="%1.%2"/>
      <w:lvlJc w:val="left"/>
      <w:pPr>
        <w:tabs>
          <w:tab w:val="num" w:pos="0"/>
        </w:tabs>
        <w:ind w:left="0" w:firstLine="3846"/>
      </w:pPr>
      <w:rPr>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1">
    <w:nsid w:val="00000016"/>
    <w:multiLevelType w:val="multilevel"/>
    <w:tmpl w:val="56D6E0A8"/>
    <w:name w:val="WW8Num10"/>
    <w:lvl w:ilvl="0">
      <w:start w:val="7"/>
      <w:numFmt w:val="decimal"/>
      <w:lvlText w:val="%1"/>
      <w:lvlJc w:val="left"/>
      <w:pPr>
        <w:tabs>
          <w:tab w:val="num" w:pos="0"/>
        </w:tabs>
        <w:ind w:left="4206" w:hanging="360"/>
      </w:pPr>
      <w:rPr>
        <w:rFonts w:ascii="GOST 2.304 type A" w:hAnsi="GOST 2.304 type A" w:hint="default"/>
      </w:rPr>
    </w:lvl>
    <w:lvl w:ilvl="1">
      <w:start w:val="1"/>
      <w:numFmt w:val="decimal"/>
      <w:lvlText w:val="%1.%2"/>
      <w:lvlJc w:val="left"/>
      <w:pPr>
        <w:tabs>
          <w:tab w:val="num" w:pos="0"/>
        </w:tabs>
        <w:ind w:left="0" w:firstLine="0"/>
      </w:pPr>
      <w:rPr>
        <w:rFonts w:hint="default"/>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12">
    <w:nsid w:val="00000017"/>
    <w:multiLevelType w:val="multilevel"/>
    <w:tmpl w:val="00000017"/>
    <w:name w:val="WW8Num11"/>
    <w:lvl w:ilvl="0">
      <w:start w:val="7"/>
      <w:numFmt w:val="decimal"/>
      <w:lvlText w:val="%1"/>
      <w:lvlJc w:val="left"/>
      <w:pPr>
        <w:tabs>
          <w:tab w:val="num" w:pos="3846"/>
        </w:tabs>
        <w:ind w:left="4206" w:hanging="360"/>
      </w:pPr>
      <w:rPr>
        <w:rFonts w:ascii="GOST 2.304 type A" w:hAnsi="GOST 2.304 type A"/>
      </w:rPr>
    </w:lvl>
    <w:lvl w:ilvl="1">
      <w:start w:val="1"/>
      <w:numFmt w:val="decimal"/>
      <w:lvlText w:val="%1.%2"/>
      <w:lvlJc w:val="left"/>
      <w:pPr>
        <w:tabs>
          <w:tab w:val="num" w:pos="0"/>
        </w:tabs>
        <w:ind w:left="0" w:firstLine="3846"/>
      </w:pPr>
      <w:rPr>
        <w:b/>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3">
    <w:nsid w:val="02C73306"/>
    <w:multiLevelType w:val="multilevel"/>
    <w:tmpl w:val="D39A43CE"/>
    <w:name w:val="WW8Num12"/>
    <w:lvl w:ilvl="0">
      <w:start w:val="1"/>
      <w:numFmt w:val="decimal"/>
      <w:lvlText w:val="%1"/>
      <w:lvlJc w:val="left"/>
      <w:pPr>
        <w:tabs>
          <w:tab w:val="num" w:pos="0"/>
        </w:tabs>
        <w:ind w:left="0" w:firstLine="0"/>
      </w:pPr>
      <w:rPr>
        <w:rFonts w:ascii="GOST 2.304 type A" w:hAnsi="GOST 2.304 type A"/>
      </w:rPr>
    </w:lvl>
    <w:lvl w:ilvl="1">
      <w:start w:val="1"/>
      <w:numFmt w:val="decimal"/>
      <w:lvlText w:val="%1.%2"/>
      <w:lvlJc w:val="left"/>
      <w:pPr>
        <w:tabs>
          <w:tab w:val="num" w:pos="0"/>
        </w:tabs>
        <w:ind w:left="0" w:firstLine="3846"/>
      </w:pPr>
      <w:rPr>
        <w:b/>
        <w:i w:val="0"/>
        <w:iCs w:val="0"/>
        <w:caps w:val="0"/>
        <w:smallCaps w:val="0"/>
        <w:strike w:val="0"/>
        <w:dstrike w:val="0"/>
        <w:outline w:val="0"/>
        <w:shadow w:val="0"/>
        <w:vanish w:val="0"/>
        <w:spacing w:val="0"/>
        <w:kern w:val="1"/>
        <w:position w:val="0"/>
        <w:sz w:val="32"/>
        <w:szCs w:val="32"/>
        <w:u w:val="none"/>
        <w:vertAlign w:val="baseline"/>
        <w:em w:val="none"/>
      </w:rPr>
    </w:lvl>
    <w:lvl w:ilvl="2">
      <w:start w:val="1"/>
      <w:numFmt w:val="decimal"/>
      <w:lvlText w:val="%1.%2.%3"/>
      <w:lvlJc w:val="left"/>
      <w:pPr>
        <w:tabs>
          <w:tab w:val="num" w:pos="3846"/>
        </w:tabs>
        <w:ind w:left="5070" w:hanging="504"/>
      </w:pPr>
      <w:rPr>
        <w:b/>
      </w:rPr>
    </w:lvl>
    <w:lvl w:ilvl="3">
      <w:start w:val="1"/>
      <w:numFmt w:val="decimal"/>
      <w:lvlText w:val="%1.%2.%3.%4"/>
      <w:lvlJc w:val="left"/>
      <w:pPr>
        <w:tabs>
          <w:tab w:val="num" w:pos="7446"/>
        </w:tabs>
        <w:ind w:left="5574" w:hanging="648"/>
      </w:pPr>
    </w:lvl>
    <w:lvl w:ilvl="4">
      <w:start w:val="1"/>
      <w:numFmt w:val="decimal"/>
      <w:lvlText w:val="%1.%2.%3.%4.%5."/>
      <w:lvlJc w:val="left"/>
      <w:pPr>
        <w:tabs>
          <w:tab w:val="num" w:pos="8166"/>
        </w:tabs>
        <w:ind w:left="6078" w:hanging="792"/>
      </w:pPr>
    </w:lvl>
    <w:lvl w:ilvl="5">
      <w:start w:val="1"/>
      <w:numFmt w:val="decimal"/>
      <w:lvlText w:val="%1.%2.%3.%4.%5.%6."/>
      <w:lvlJc w:val="left"/>
      <w:pPr>
        <w:tabs>
          <w:tab w:val="num" w:pos="9246"/>
        </w:tabs>
        <w:ind w:left="6582" w:hanging="936"/>
      </w:pPr>
    </w:lvl>
    <w:lvl w:ilvl="6">
      <w:start w:val="1"/>
      <w:numFmt w:val="decimal"/>
      <w:lvlText w:val="%1.%2.%3.%4.%5.%6.%7."/>
      <w:lvlJc w:val="left"/>
      <w:pPr>
        <w:tabs>
          <w:tab w:val="num" w:pos="9966"/>
        </w:tabs>
        <w:ind w:left="7086" w:hanging="1080"/>
      </w:pPr>
    </w:lvl>
    <w:lvl w:ilvl="7">
      <w:start w:val="1"/>
      <w:numFmt w:val="decimal"/>
      <w:lvlText w:val="%1.%2.%3.%4.%5.%6.%7.%8."/>
      <w:lvlJc w:val="left"/>
      <w:pPr>
        <w:tabs>
          <w:tab w:val="num" w:pos="11046"/>
        </w:tabs>
        <w:ind w:left="7590" w:hanging="1224"/>
      </w:pPr>
    </w:lvl>
    <w:lvl w:ilvl="8">
      <w:start w:val="1"/>
      <w:numFmt w:val="decimal"/>
      <w:lvlText w:val="%1.%2.%3.%4.%5.%6.%7.%8.%9."/>
      <w:lvlJc w:val="left"/>
      <w:pPr>
        <w:tabs>
          <w:tab w:val="num" w:pos="11766"/>
        </w:tabs>
        <w:ind w:left="8166" w:hanging="1440"/>
      </w:pPr>
    </w:lvl>
  </w:abstractNum>
  <w:abstractNum w:abstractNumId="14">
    <w:nsid w:val="0316010C"/>
    <w:multiLevelType w:val="hybridMultilevel"/>
    <w:tmpl w:val="A3EAEE54"/>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FFA1FC6"/>
    <w:multiLevelType w:val="multilevel"/>
    <w:tmpl w:val="09822FF8"/>
    <w:name w:val="WW8Num13"/>
    <w:lvl w:ilvl="0">
      <w:start w:val="1"/>
      <w:numFmt w:val="decimal"/>
      <w:pStyle w:val="20"/>
      <w:lvlText w:val="%1"/>
      <w:lvlJc w:val="left"/>
      <w:pPr>
        <w:tabs>
          <w:tab w:val="num" w:pos="3846"/>
        </w:tabs>
        <w:ind w:left="4206" w:hanging="360"/>
      </w:pPr>
      <w:rPr>
        <w:rFonts w:ascii="GOST 2.304 type A" w:hAnsi="GOST 2.304 type A" w:hint="default"/>
      </w:rPr>
    </w:lvl>
    <w:lvl w:ilvl="1">
      <w:start w:val="1"/>
      <w:numFmt w:val="decimal"/>
      <w:lvlRestart w:val="0"/>
      <w:pStyle w:val="3"/>
      <w:lvlText w:val="%1.%2"/>
      <w:lvlJc w:val="left"/>
      <w:pPr>
        <w:tabs>
          <w:tab w:val="num" w:pos="0"/>
        </w:tabs>
        <w:ind w:left="0" w:firstLine="3846"/>
      </w:pPr>
      <w:rPr>
        <w:rFonts w:hint="default"/>
        <w:b/>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50"/>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16">
    <w:nsid w:val="17D9264B"/>
    <w:multiLevelType w:val="hybridMultilevel"/>
    <w:tmpl w:val="5192A8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E964EF"/>
    <w:multiLevelType w:val="hybridMultilevel"/>
    <w:tmpl w:val="D0804E9E"/>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AC82F14"/>
    <w:multiLevelType w:val="multilevel"/>
    <w:tmpl w:val="F600253A"/>
    <w:name w:val="WW8Num14"/>
    <w:lvl w:ilvl="0">
      <w:start w:val="1"/>
      <w:numFmt w:val="bullet"/>
      <w:lvlText w:val="-"/>
      <w:lvlJc w:val="left"/>
      <w:pPr>
        <w:tabs>
          <w:tab w:val="num" w:pos="2160"/>
        </w:tabs>
        <w:ind w:left="2160" w:hanging="360"/>
      </w:pPr>
      <w:rPr>
        <w:rFonts w:ascii="Tempus Sans ITC" w:hAnsi="Tempus Sans IT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FBE05EB"/>
    <w:multiLevelType w:val="multilevel"/>
    <w:tmpl w:val="C014722C"/>
    <w:name w:val="WW8Num15"/>
    <w:lvl w:ilvl="0">
      <w:start w:val="2"/>
      <w:numFmt w:val="decimal"/>
      <w:lvlText w:val="%1"/>
      <w:lvlJc w:val="center"/>
      <w:pPr>
        <w:tabs>
          <w:tab w:val="num" w:pos="432"/>
        </w:tabs>
        <w:ind w:left="432" w:hanging="144"/>
      </w:pPr>
      <w:rPr>
        <w:rFonts w:hint="default"/>
      </w:rPr>
    </w:lvl>
    <w:lvl w:ilvl="1">
      <w:start w:val="1"/>
      <w:numFmt w:val="decimal"/>
      <w:lvlText w:val="%1.%2"/>
      <w:lvlJc w:val="center"/>
      <w:pPr>
        <w:tabs>
          <w:tab w:val="num" w:pos="576"/>
        </w:tabs>
        <w:ind w:left="0" w:firstLine="288"/>
      </w:pPr>
      <w:rPr>
        <w:rFonts w:hint="default"/>
        <w:b/>
        <w:sz w:val="28"/>
        <w:szCs w:val="28"/>
      </w:rPr>
    </w:lvl>
    <w:lvl w:ilvl="2">
      <w:start w:val="1"/>
      <w:numFmt w:val="decimal"/>
      <w:lvlText w:val="%1.%2.%3"/>
      <w:lvlJc w:val="center"/>
      <w:pPr>
        <w:tabs>
          <w:tab w:val="num" w:pos="715"/>
        </w:tabs>
        <w:ind w:left="715" w:hanging="432"/>
      </w:pPr>
      <w:rPr>
        <w:rFonts w:hint="default"/>
        <w:b w:val="0"/>
        <w:sz w:val="24"/>
        <w:szCs w:val="24"/>
      </w:rPr>
    </w:lvl>
    <w:lvl w:ilvl="3">
      <w:numFmt w:val="decimal"/>
      <w:lvlText w:val="%4%1.%2.2"/>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20411C6D"/>
    <w:multiLevelType w:val="hybridMultilevel"/>
    <w:tmpl w:val="3754DC12"/>
    <w:lvl w:ilvl="0" w:tplc="38F22E20">
      <w:start w:val="1"/>
      <w:numFmt w:val="decimal"/>
      <w:pStyle w:val="40"/>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21">
    <w:nsid w:val="269444C6"/>
    <w:multiLevelType w:val="singleLevel"/>
    <w:tmpl w:val="04190001"/>
    <w:name w:val="WW8Num16"/>
    <w:lvl w:ilvl="0">
      <w:start w:val="1"/>
      <w:numFmt w:val="bullet"/>
      <w:lvlText w:val=""/>
      <w:lvlJc w:val="left"/>
      <w:pPr>
        <w:tabs>
          <w:tab w:val="num" w:pos="360"/>
        </w:tabs>
        <w:ind w:left="360" w:hanging="360"/>
      </w:pPr>
      <w:rPr>
        <w:rFonts w:ascii="Symbol" w:hAnsi="Symbol" w:hint="default"/>
      </w:rPr>
    </w:lvl>
  </w:abstractNum>
  <w:abstractNum w:abstractNumId="22">
    <w:nsid w:val="2EFE73BE"/>
    <w:multiLevelType w:val="hybridMultilevel"/>
    <w:tmpl w:val="6396E76C"/>
    <w:lvl w:ilvl="0" w:tplc="437C4170">
      <w:start w:val="1"/>
      <w:numFmt w:val="bullet"/>
      <w:lvlText w:val=""/>
      <w:lvlJc w:val="left"/>
      <w:pPr>
        <w:ind w:left="475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3795E77"/>
    <w:multiLevelType w:val="hybridMultilevel"/>
    <w:tmpl w:val="839C7998"/>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7C670A4"/>
    <w:multiLevelType w:val="multilevel"/>
    <w:tmpl w:val="06DED076"/>
    <w:lvl w:ilvl="0">
      <w:start w:val="1"/>
      <w:numFmt w:val="bullet"/>
      <w:pStyle w:val="TableTextBullets"/>
      <w:lvlText w:val=""/>
      <w:lvlJc w:val="left"/>
      <w:pPr>
        <w:tabs>
          <w:tab w:val="num" w:pos="1440"/>
        </w:tabs>
        <w:ind w:left="1440" w:hanging="360"/>
      </w:pPr>
      <w:rPr>
        <w:rFonts w:ascii="Arial Bold" w:hAnsi="Arial Bold" w:hint="default"/>
      </w:rPr>
    </w:lvl>
    <w:lvl w:ilvl="1">
      <w:start w:val="1"/>
      <w:numFmt w:val="bullet"/>
      <w:lvlText w:val="o"/>
      <w:lvlJc w:val="left"/>
      <w:pPr>
        <w:tabs>
          <w:tab w:val="num" w:pos="1440"/>
        </w:tabs>
        <w:ind w:left="1440" w:hanging="360"/>
      </w:pPr>
      <w:rPr>
        <w:rFonts w:ascii="Arial Bold" w:hAnsi="Arial Bold" w:hint="default"/>
      </w:rPr>
    </w:lvl>
    <w:lvl w:ilvl="2">
      <w:start w:val="1"/>
      <w:numFmt w:val="bullet"/>
      <w:lvlText w:val=""/>
      <w:lvlJc w:val="left"/>
      <w:pPr>
        <w:tabs>
          <w:tab w:val="num" w:pos="2160"/>
        </w:tabs>
        <w:ind w:left="2160" w:hanging="360"/>
      </w:pPr>
      <w:rPr>
        <w:rFonts w:ascii="Arial Bold" w:hAnsi="Arial Bold" w:hint="default"/>
      </w:rPr>
    </w:lvl>
    <w:lvl w:ilvl="3">
      <w:start w:val="1"/>
      <w:numFmt w:val="bullet"/>
      <w:lvlText w:val=""/>
      <w:lvlJc w:val="left"/>
      <w:pPr>
        <w:tabs>
          <w:tab w:val="num" w:pos="2880"/>
        </w:tabs>
        <w:ind w:left="2880" w:hanging="360"/>
      </w:pPr>
      <w:rPr>
        <w:rFonts w:ascii="Arial Bold" w:hAnsi="Arial Bold" w:hint="default"/>
      </w:rPr>
    </w:lvl>
    <w:lvl w:ilvl="4">
      <w:start w:val="1"/>
      <w:numFmt w:val="bullet"/>
      <w:lvlText w:val="o"/>
      <w:lvlJc w:val="left"/>
      <w:pPr>
        <w:tabs>
          <w:tab w:val="num" w:pos="3600"/>
        </w:tabs>
        <w:ind w:left="3600" w:hanging="360"/>
      </w:pPr>
      <w:rPr>
        <w:rFonts w:ascii="Arial Bold" w:hAnsi="Arial Bold" w:hint="default"/>
      </w:rPr>
    </w:lvl>
    <w:lvl w:ilvl="5">
      <w:start w:val="1"/>
      <w:numFmt w:val="bullet"/>
      <w:lvlText w:val=""/>
      <w:lvlJc w:val="left"/>
      <w:pPr>
        <w:tabs>
          <w:tab w:val="num" w:pos="4320"/>
        </w:tabs>
        <w:ind w:left="4320" w:hanging="360"/>
      </w:pPr>
      <w:rPr>
        <w:rFonts w:ascii="Arial Bold" w:hAnsi="Arial Bold" w:hint="default"/>
      </w:rPr>
    </w:lvl>
    <w:lvl w:ilvl="6">
      <w:start w:val="1"/>
      <w:numFmt w:val="bullet"/>
      <w:lvlText w:val=""/>
      <w:lvlJc w:val="left"/>
      <w:pPr>
        <w:tabs>
          <w:tab w:val="num" w:pos="5040"/>
        </w:tabs>
        <w:ind w:left="5040" w:hanging="360"/>
      </w:pPr>
      <w:rPr>
        <w:rFonts w:ascii="Arial Bold" w:hAnsi="Arial Bold" w:hint="default"/>
      </w:rPr>
    </w:lvl>
    <w:lvl w:ilvl="7">
      <w:start w:val="1"/>
      <w:numFmt w:val="bullet"/>
      <w:lvlText w:val="o"/>
      <w:lvlJc w:val="left"/>
      <w:pPr>
        <w:tabs>
          <w:tab w:val="num" w:pos="5760"/>
        </w:tabs>
        <w:ind w:left="5760" w:hanging="360"/>
      </w:pPr>
      <w:rPr>
        <w:rFonts w:ascii="Arial Bold" w:hAnsi="Arial Bold" w:hint="default"/>
      </w:rPr>
    </w:lvl>
    <w:lvl w:ilvl="8">
      <w:start w:val="1"/>
      <w:numFmt w:val="bullet"/>
      <w:lvlText w:val=""/>
      <w:lvlJc w:val="left"/>
      <w:pPr>
        <w:tabs>
          <w:tab w:val="num" w:pos="6480"/>
        </w:tabs>
        <w:ind w:left="6480" w:hanging="360"/>
      </w:pPr>
      <w:rPr>
        <w:rFonts w:ascii="Arial Bold" w:hAnsi="Arial Bold" w:hint="default"/>
      </w:rPr>
    </w:lvl>
  </w:abstractNum>
  <w:abstractNum w:abstractNumId="25">
    <w:nsid w:val="3BAD205E"/>
    <w:multiLevelType w:val="hybridMultilevel"/>
    <w:tmpl w:val="DE1C7616"/>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074274"/>
    <w:multiLevelType w:val="multilevel"/>
    <w:tmpl w:val="468019D4"/>
    <w:lvl w:ilvl="0">
      <w:start w:val="1"/>
      <w:numFmt w:val="decimal"/>
      <w:pStyle w:val="12p"/>
      <w:suff w:val="space"/>
      <w:lvlText w:val="%1"/>
      <w:lvlJc w:val="left"/>
      <w:pPr>
        <w:ind w:left="1038" w:hanging="360"/>
      </w:pPr>
      <w:rPr>
        <w:b w:val="0"/>
        <w:i w:val="0"/>
      </w:r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56136BD7"/>
    <w:multiLevelType w:val="hybridMultilevel"/>
    <w:tmpl w:val="F8069A34"/>
    <w:lvl w:ilvl="0" w:tplc="FFFFFFFF">
      <w:start w:val="1"/>
      <w:numFmt w:val="bullet"/>
      <w:pStyle w:val="IG"/>
      <w:lvlText w:val=""/>
      <w:lvlJc w:val="left"/>
      <w:pPr>
        <w:tabs>
          <w:tab w:val="num" w:pos="1"/>
        </w:tabs>
        <w:ind w:left="1" w:firstLine="709"/>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5D567F2C"/>
    <w:multiLevelType w:val="hybridMultilevel"/>
    <w:tmpl w:val="FBC0ADD4"/>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952D47"/>
    <w:multiLevelType w:val="hybridMultilevel"/>
    <w:tmpl w:val="A6D8304E"/>
    <w:lvl w:ilvl="0" w:tplc="75221D9E">
      <w:start w:val="1"/>
      <w:numFmt w:val="bullet"/>
      <w:pStyle w:val="-"/>
      <w:lvlText w:val=""/>
      <w:lvlJc w:val="left"/>
      <w:pPr>
        <w:tabs>
          <w:tab w:val="num" w:pos="5387"/>
        </w:tabs>
        <w:ind w:left="4536" w:firstLine="567"/>
      </w:pPr>
      <w:rPr>
        <w:rFonts w:ascii="Symbol" w:hAnsi="Symbol" w:hint="default"/>
      </w:rPr>
    </w:lvl>
    <w:lvl w:ilvl="1" w:tplc="04190003" w:tentative="1">
      <w:start w:val="1"/>
      <w:numFmt w:val="bullet"/>
      <w:lvlText w:val="o"/>
      <w:lvlJc w:val="left"/>
      <w:pPr>
        <w:tabs>
          <w:tab w:val="num" w:pos="1014"/>
        </w:tabs>
        <w:ind w:left="1014" w:hanging="360"/>
      </w:pPr>
      <w:rPr>
        <w:rFonts w:ascii="Courier New" w:hAnsi="Courier New" w:cs="Courier New" w:hint="default"/>
      </w:rPr>
    </w:lvl>
    <w:lvl w:ilvl="2" w:tplc="04190005">
      <w:start w:val="1"/>
      <w:numFmt w:val="bullet"/>
      <w:lvlText w:val=""/>
      <w:lvlJc w:val="left"/>
      <w:pPr>
        <w:tabs>
          <w:tab w:val="num" w:pos="1734"/>
        </w:tabs>
        <w:ind w:left="1734" w:hanging="360"/>
      </w:pPr>
      <w:rPr>
        <w:rFonts w:ascii="Wingdings" w:hAnsi="Wingdings" w:hint="default"/>
      </w:rPr>
    </w:lvl>
    <w:lvl w:ilvl="3" w:tplc="04190001">
      <w:start w:val="1"/>
      <w:numFmt w:val="bullet"/>
      <w:lvlText w:val=""/>
      <w:lvlJc w:val="left"/>
      <w:pPr>
        <w:tabs>
          <w:tab w:val="num" w:pos="2454"/>
        </w:tabs>
        <w:ind w:left="2454" w:hanging="360"/>
      </w:pPr>
      <w:rPr>
        <w:rFonts w:ascii="Symbol" w:hAnsi="Symbol" w:hint="default"/>
      </w:rPr>
    </w:lvl>
    <w:lvl w:ilvl="4" w:tplc="04190003">
      <w:start w:val="1"/>
      <w:numFmt w:val="bullet"/>
      <w:lvlText w:val="o"/>
      <w:lvlJc w:val="left"/>
      <w:pPr>
        <w:tabs>
          <w:tab w:val="num" w:pos="3174"/>
        </w:tabs>
        <w:ind w:left="3174" w:hanging="360"/>
      </w:pPr>
      <w:rPr>
        <w:rFonts w:ascii="Courier New" w:hAnsi="Courier New" w:cs="Courier New" w:hint="default"/>
      </w:rPr>
    </w:lvl>
    <w:lvl w:ilvl="5" w:tplc="04190005" w:tentative="1">
      <w:start w:val="1"/>
      <w:numFmt w:val="bullet"/>
      <w:lvlText w:val=""/>
      <w:lvlJc w:val="left"/>
      <w:pPr>
        <w:tabs>
          <w:tab w:val="num" w:pos="3894"/>
        </w:tabs>
        <w:ind w:left="3894" w:hanging="360"/>
      </w:pPr>
      <w:rPr>
        <w:rFonts w:ascii="Wingdings" w:hAnsi="Wingdings" w:hint="default"/>
      </w:rPr>
    </w:lvl>
    <w:lvl w:ilvl="6" w:tplc="04190001" w:tentative="1">
      <w:start w:val="1"/>
      <w:numFmt w:val="bullet"/>
      <w:lvlText w:val=""/>
      <w:lvlJc w:val="left"/>
      <w:pPr>
        <w:tabs>
          <w:tab w:val="num" w:pos="4614"/>
        </w:tabs>
        <w:ind w:left="4614" w:hanging="360"/>
      </w:pPr>
      <w:rPr>
        <w:rFonts w:ascii="Symbol" w:hAnsi="Symbol" w:hint="default"/>
      </w:rPr>
    </w:lvl>
    <w:lvl w:ilvl="7" w:tplc="04190003" w:tentative="1">
      <w:start w:val="1"/>
      <w:numFmt w:val="bullet"/>
      <w:lvlText w:val="o"/>
      <w:lvlJc w:val="left"/>
      <w:pPr>
        <w:tabs>
          <w:tab w:val="num" w:pos="5334"/>
        </w:tabs>
        <w:ind w:left="5334" w:hanging="360"/>
      </w:pPr>
      <w:rPr>
        <w:rFonts w:ascii="Courier New" w:hAnsi="Courier New" w:cs="Courier New" w:hint="default"/>
      </w:rPr>
    </w:lvl>
    <w:lvl w:ilvl="8" w:tplc="04190005" w:tentative="1">
      <w:start w:val="1"/>
      <w:numFmt w:val="bullet"/>
      <w:lvlText w:val=""/>
      <w:lvlJc w:val="left"/>
      <w:pPr>
        <w:tabs>
          <w:tab w:val="num" w:pos="6054"/>
        </w:tabs>
        <w:ind w:left="6054" w:hanging="360"/>
      </w:pPr>
      <w:rPr>
        <w:rFonts w:ascii="Wingdings" w:hAnsi="Wingdings" w:hint="default"/>
      </w:rPr>
    </w:lvl>
  </w:abstractNum>
  <w:abstractNum w:abstractNumId="30">
    <w:nsid w:val="66895326"/>
    <w:multiLevelType w:val="hybridMultilevel"/>
    <w:tmpl w:val="52A8781E"/>
    <w:lvl w:ilvl="0" w:tplc="930CCFFE">
      <w:start w:val="1"/>
      <w:numFmt w:val="bullet"/>
      <w:pStyle w:val="30"/>
      <w:lvlText w:val="–"/>
      <w:lvlJc w:val="left"/>
      <w:pPr>
        <w:tabs>
          <w:tab w:val="num" w:pos="284"/>
        </w:tabs>
        <w:ind w:left="0" w:firstLine="0"/>
      </w:pPr>
      <w:rPr>
        <w:rFonts w:ascii="Times New Roman" w:hAnsi="Times New Roman" w:cs="Times New Roman" w:hint="default"/>
        <w:b w:val="0"/>
        <w:i w:val="0"/>
        <w:sz w:val="24"/>
        <w:szCs w:val="24"/>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1">
    <w:nsid w:val="67D405FA"/>
    <w:multiLevelType w:val="hybridMultilevel"/>
    <w:tmpl w:val="DA6E6D28"/>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B785C"/>
    <w:multiLevelType w:val="hybridMultilevel"/>
    <w:tmpl w:val="6DEA42E0"/>
    <w:lvl w:ilvl="0" w:tplc="437C4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5"/>
  </w:num>
  <w:num w:numId="4">
    <w:abstractNumId w:val="1"/>
  </w:num>
  <w:num w:numId="5">
    <w:abstractNumId w:val="0"/>
  </w:num>
  <w:num w:numId="6">
    <w:abstractNumId w:val="27"/>
  </w:num>
  <w:num w:numId="7">
    <w:abstractNumId w:val="24"/>
  </w:num>
  <w:num w:numId="8">
    <w:abstractNumId w:val="30"/>
  </w:num>
  <w:num w:numId="9">
    <w:abstractNumId w:val="20"/>
  </w:num>
  <w:num w:numId="10">
    <w:abstractNumId w:val="26"/>
  </w:num>
  <w:num w:numId="11">
    <w:abstractNumId w:val="29"/>
  </w:num>
  <w:num w:numId="12">
    <w:abstractNumId w:val="32"/>
  </w:num>
  <w:num w:numId="13">
    <w:abstractNumId w:val="22"/>
  </w:num>
  <w:num w:numId="14">
    <w:abstractNumId w:val="25"/>
  </w:num>
  <w:num w:numId="15">
    <w:abstractNumId w:val="28"/>
  </w:num>
  <w:num w:numId="16">
    <w:abstractNumId w:val="17"/>
  </w:num>
  <w:num w:numId="17">
    <w:abstractNumId w:val="23"/>
  </w:num>
  <w:num w:numId="18">
    <w:abstractNumId w:val="31"/>
  </w:num>
  <w:num w:numId="19">
    <w:abstractNumId w:val="14"/>
  </w:num>
  <w:num w:numId="20">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9698">
      <o:colormenu v:ext="edit" fillcolor="none" strokecolor="none"/>
    </o:shapedefaults>
    <o:shapelayout v:ext="edit">
      <o:idmap v:ext="edit" data="2,3,4,5"/>
    </o:shapelayout>
  </w:hdrShapeDefaults>
  <w:footnotePr>
    <w:footnote w:id="0"/>
    <w:footnote w:id="1"/>
  </w:footnotePr>
  <w:endnotePr>
    <w:endnote w:id="0"/>
    <w:endnote w:id="1"/>
  </w:endnotePr>
  <w:compat/>
  <w:rsids>
    <w:rsidRoot w:val="000C1737"/>
    <w:rsid w:val="00001E3D"/>
    <w:rsid w:val="000026F7"/>
    <w:rsid w:val="000031F1"/>
    <w:rsid w:val="00004220"/>
    <w:rsid w:val="000053A0"/>
    <w:rsid w:val="000063E4"/>
    <w:rsid w:val="000066CF"/>
    <w:rsid w:val="00006E01"/>
    <w:rsid w:val="00007EB3"/>
    <w:rsid w:val="00011D58"/>
    <w:rsid w:val="00012FFD"/>
    <w:rsid w:val="0001301D"/>
    <w:rsid w:val="00013BAB"/>
    <w:rsid w:val="00014C04"/>
    <w:rsid w:val="00015792"/>
    <w:rsid w:val="00015C32"/>
    <w:rsid w:val="00017475"/>
    <w:rsid w:val="00021764"/>
    <w:rsid w:val="000242AA"/>
    <w:rsid w:val="000303B3"/>
    <w:rsid w:val="000305CA"/>
    <w:rsid w:val="00030A42"/>
    <w:rsid w:val="0003105B"/>
    <w:rsid w:val="00031719"/>
    <w:rsid w:val="00032F48"/>
    <w:rsid w:val="000335B1"/>
    <w:rsid w:val="00033E58"/>
    <w:rsid w:val="00035F25"/>
    <w:rsid w:val="0003604F"/>
    <w:rsid w:val="00037B5F"/>
    <w:rsid w:val="00037C68"/>
    <w:rsid w:val="0004013A"/>
    <w:rsid w:val="000401E7"/>
    <w:rsid w:val="00040A92"/>
    <w:rsid w:val="0004273B"/>
    <w:rsid w:val="0004278F"/>
    <w:rsid w:val="00042D9A"/>
    <w:rsid w:val="00045299"/>
    <w:rsid w:val="00046BA2"/>
    <w:rsid w:val="00047559"/>
    <w:rsid w:val="00047E3C"/>
    <w:rsid w:val="00050FDA"/>
    <w:rsid w:val="000576BC"/>
    <w:rsid w:val="0006001B"/>
    <w:rsid w:val="00061C56"/>
    <w:rsid w:val="00062C69"/>
    <w:rsid w:val="0006326D"/>
    <w:rsid w:val="00064993"/>
    <w:rsid w:val="00065146"/>
    <w:rsid w:val="000660EF"/>
    <w:rsid w:val="000704B2"/>
    <w:rsid w:val="00071AC9"/>
    <w:rsid w:val="000728C9"/>
    <w:rsid w:val="00074383"/>
    <w:rsid w:val="00075422"/>
    <w:rsid w:val="0008016E"/>
    <w:rsid w:val="0008114F"/>
    <w:rsid w:val="00081F8E"/>
    <w:rsid w:val="00082861"/>
    <w:rsid w:val="000836BD"/>
    <w:rsid w:val="00091953"/>
    <w:rsid w:val="000944E9"/>
    <w:rsid w:val="000955A3"/>
    <w:rsid w:val="00095C6A"/>
    <w:rsid w:val="00095FC7"/>
    <w:rsid w:val="00096032"/>
    <w:rsid w:val="000969C6"/>
    <w:rsid w:val="00096F51"/>
    <w:rsid w:val="00096F96"/>
    <w:rsid w:val="000976A4"/>
    <w:rsid w:val="000A090C"/>
    <w:rsid w:val="000A1083"/>
    <w:rsid w:val="000A1136"/>
    <w:rsid w:val="000A11D8"/>
    <w:rsid w:val="000A28D7"/>
    <w:rsid w:val="000A2AFE"/>
    <w:rsid w:val="000A35D0"/>
    <w:rsid w:val="000A3B94"/>
    <w:rsid w:val="000A4A4E"/>
    <w:rsid w:val="000A618C"/>
    <w:rsid w:val="000A6F39"/>
    <w:rsid w:val="000B463A"/>
    <w:rsid w:val="000B529A"/>
    <w:rsid w:val="000B5C3A"/>
    <w:rsid w:val="000B6746"/>
    <w:rsid w:val="000B6D00"/>
    <w:rsid w:val="000C1737"/>
    <w:rsid w:val="000C4134"/>
    <w:rsid w:val="000C4194"/>
    <w:rsid w:val="000C53B9"/>
    <w:rsid w:val="000C7183"/>
    <w:rsid w:val="000C769E"/>
    <w:rsid w:val="000D01FB"/>
    <w:rsid w:val="000D1450"/>
    <w:rsid w:val="000D2465"/>
    <w:rsid w:val="000D2B2B"/>
    <w:rsid w:val="000D436D"/>
    <w:rsid w:val="000D4D91"/>
    <w:rsid w:val="000E1941"/>
    <w:rsid w:val="000E1F60"/>
    <w:rsid w:val="000E4263"/>
    <w:rsid w:val="000E481F"/>
    <w:rsid w:val="000F050C"/>
    <w:rsid w:val="000F0C9D"/>
    <w:rsid w:val="000F141F"/>
    <w:rsid w:val="000F17C7"/>
    <w:rsid w:val="000F215D"/>
    <w:rsid w:val="000F246F"/>
    <w:rsid w:val="000F2562"/>
    <w:rsid w:val="000F354D"/>
    <w:rsid w:val="000F39F2"/>
    <w:rsid w:val="000F3BAC"/>
    <w:rsid w:val="000F3ED0"/>
    <w:rsid w:val="000F40B0"/>
    <w:rsid w:val="000F4F05"/>
    <w:rsid w:val="000F4F1A"/>
    <w:rsid w:val="000F723D"/>
    <w:rsid w:val="00102E34"/>
    <w:rsid w:val="00102E7B"/>
    <w:rsid w:val="00103915"/>
    <w:rsid w:val="00103C97"/>
    <w:rsid w:val="00105B8D"/>
    <w:rsid w:val="00106125"/>
    <w:rsid w:val="001077CC"/>
    <w:rsid w:val="001112BC"/>
    <w:rsid w:val="00111EAA"/>
    <w:rsid w:val="001121E9"/>
    <w:rsid w:val="00112DA7"/>
    <w:rsid w:val="0011385E"/>
    <w:rsid w:val="0011443E"/>
    <w:rsid w:val="00115C85"/>
    <w:rsid w:val="00116176"/>
    <w:rsid w:val="00116245"/>
    <w:rsid w:val="001218C3"/>
    <w:rsid w:val="001219A2"/>
    <w:rsid w:val="0012300D"/>
    <w:rsid w:val="001239C6"/>
    <w:rsid w:val="00124B05"/>
    <w:rsid w:val="00125A52"/>
    <w:rsid w:val="00126BBF"/>
    <w:rsid w:val="00126EC1"/>
    <w:rsid w:val="00131F7E"/>
    <w:rsid w:val="0013211F"/>
    <w:rsid w:val="0013223B"/>
    <w:rsid w:val="0013242C"/>
    <w:rsid w:val="001337B2"/>
    <w:rsid w:val="00134868"/>
    <w:rsid w:val="0013720E"/>
    <w:rsid w:val="00137C19"/>
    <w:rsid w:val="00137EDF"/>
    <w:rsid w:val="00141F02"/>
    <w:rsid w:val="0014299F"/>
    <w:rsid w:val="0014357D"/>
    <w:rsid w:val="00144B6A"/>
    <w:rsid w:val="00144D8F"/>
    <w:rsid w:val="00144ED3"/>
    <w:rsid w:val="00144FA3"/>
    <w:rsid w:val="00145709"/>
    <w:rsid w:val="00146AE7"/>
    <w:rsid w:val="00147EB5"/>
    <w:rsid w:val="0015040F"/>
    <w:rsid w:val="0015125A"/>
    <w:rsid w:val="00151A98"/>
    <w:rsid w:val="0015292E"/>
    <w:rsid w:val="00152A4E"/>
    <w:rsid w:val="00153F7A"/>
    <w:rsid w:val="0015494E"/>
    <w:rsid w:val="00157F85"/>
    <w:rsid w:val="001632D6"/>
    <w:rsid w:val="0016344C"/>
    <w:rsid w:val="00163B7C"/>
    <w:rsid w:val="00164089"/>
    <w:rsid w:val="0016437E"/>
    <w:rsid w:val="001653B3"/>
    <w:rsid w:val="001655D8"/>
    <w:rsid w:val="00165F52"/>
    <w:rsid w:val="00166317"/>
    <w:rsid w:val="00166ABB"/>
    <w:rsid w:val="00166BB6"/>
    <w:rsid w:val="001670FC"/>
    <w:rsid w:val="0016733F"/>
    <w:rsid w:val="0016770A"/>
    <w:rsid w:val="001700EE"/>
    <w:rsid w:val="00172488"/>
    <w:rsid w:val="001733AB"/>
    <w:rsid w:val="00174014"/>
    <w:rsid w:val="0017451E"/>
    <w:rsid w:val="00174648"/>
    <w:rsid w:val="00174A0A"/>
    <w:rsid w:val="001757D7"/>
    <w:rsid w:val="0017637F"/>
    <w:rsid w:val="0017723F"/>
    <w:rsid w:val="00177EF5"/>
    <w:rsid w:val="00180708"/>
    <w:rsid w:val="00180A49"/>
    <w:rsid w:val="00180DD5"/>
    <w:rsid w:val="00181214"/>
    <w:rsid w:val="00181B43"/>
    <w:rsid w:val="00183038"/>
    <w:rsid w:val="00183B16"/>
    <w:rsid w:val="001848B5"/>
    <w:rsid w:val="00187EE9"/>
    <w:rsid w:val="00190F28"/>
    <w:rsid w:val="00191B0E"/>
    <w:rsid w:val="00191E13"/>
    <w:rsid w:val="001922E3"/>
    <w:rsid w:val="00193510"/>
    <w:rsid w:val="0019418D"/>
    <w:rsid w:val="00194E7B"/>
    <w:rsid w:val="00196004"/>
    <w:rsid w:val="001965E8"/>
    <w:rsid w:val="00196F49"/>
    <w:rsid w:val="0019717E"/>
    <w:rsid w:val="0019725C"/>
    <w:rsid w:val="001A0729"/>
    <w:rsid w:val="001A0EF3"/>
    <w:rsid w:val="001A17E7"/>
    <w:rsid w:val="001A2020"/>
    <w:rsid w:val="001A2AD7"/>
    <w:rsid w:val="001A562E"/>
    <w:rsid w:val="001A5B3A"/>
    <w:rsid w:val="001A7267"/>
    <w:rsid w:val="001A7958"/>
    <w:rsid w:val="001B179E"/>
    <w:rsid w:val="001B3A70"/>
    <w:rsid w:val="001B4D4D"/>
    <w:rsid w:val="001B77EB"/>
    <w:rsid w:val="001C12EB"/>
    <w:rsid w:val="001C13C3"/>
    <w:rsid w:val="001C1E3A"/>
    <w:rsid w:val="001C240D"/>
    <w:rsid w:val="001C4843"/>
    <w:rsid w:val="001C4DD2"/>
    <w:rsid w:val="001C551D"/>
    <w:rsid w:val="001C5D5D"/>
    <w:rsid w:val="001C75B8"/>
    <w:rsid w:val="001D0561"/>
    <w:rsid w:val="001D0C0A"/>
    <w:rsid w:val="001D1098"/>
    <w:rsid w:val="001D1CE0"/>
    <w:rsid w:val="001D417D"/>
    <w:rsid w:val="001D433F"/>
    <w:rsid w:val="001D55AB"/>
    <w:rsid w:val="001D570F"/>
    <w:rsid w:val="001D6118"/>
    <w:rsid w:val="001D6A93"/>
    <w:rsid w:val="001D6D3A"/>
    <w:rsid w:val="001D6DEB"/>
    <w:rsid w:val="001D741B"/>
    <w:rsid w:val="001E0BF6"/>
    <w:rsid w:val="001E15F7"/>
    <w:rsid w:val="001E1B17"/>
    <w:rsid w:val="001E1B76"/>
    <w:rsid w:val="001E235C"/>
    <w:rsid w:val="001E28DC"/>
    <w:rsid w:val="001E3223"/>
    <w:rsid w:val="001E368E"/>
    <w:rsid w:val="001E380D"/>
    <w:rsid w:val="001E3FAF"/>
    <w:rsid w:val="001E671E"/>
    <w:rsid w:val="001E6748"/>
    <w:rsid w:val="001E6B5F"/>
    <w:rsid w:val="001E70B9"/>
    <w:rsid w:val="001E7D27"/>
    <w:rsid w:val="001F0001"/>
    <w:rsid w:val="001F00BF"/>
    <w:rsid w:val="001F06E8"/>
    <w:rsid w:val="001F3CA9"/>
    <w:rsid w:val="001F4972"/>
    <w:rsid w:val="001F5289"/>
    <w:rsid w:val="001F5FA7"/>
    <w:rsid w:val="001F6FBD"/>
    <w:rsid w:val="00201405"/>
    <w:rsid w:val="00202933"/>
    <w:rsid w:val="00203B6C"/>
    <w:rsid w:val="0020448F"/>
    <w:rsid w:val="00205704"/>
    <w:rsid w:val="00210992"/>
    <w:rsid w:val="00210EE2"/>
    <w:rsid w:val="00211080"/>
    <w:rsid w:val="00211371"/>
    <w:rsid w:val="0021225B"/>
    <w:rsid w:val="0021335F"/>
    <w:rsid w:val="00214A23"/>
    <w:rsid w:val="00214ECB"/>
    <w:rsid w:val="00215356"/>
    <w:rsid w:val="002205FA"/>
    <w:rsid w:val="00223678"/>
    <w:rsid w:val="002263F3"/>
    <w:rsid w:val="0022686D"/>
    <w:rsid w:val="00227C7D"/>
    <w:rsid w:val="002302A4"/>
    <w:rsid w:val="002309A1"/>
    <w:rsid w:val="00230A68"/>
    <w:rsid w:val="00230E60"/>
    <w:rsid w:val="00231C96"/>
    <w:rsid w:val="00232D51"/>
    <w:rsid w:val="00232EC6"/>
    <w:rsid w:val="002337A1"/>
    <w:rsid w:val="00233CBF"/>
    <w:rsid w:val="00233CFF"/>
    <w:rsid w:val="00234A42"/>
    <w:rsid w:val="00234D46"/>
    <w:rsid w:val="00234D97"/>
    <w:rsid w:val="0023576C"/>
    <w:rsid w:val="00235E12"/>
    <w:rsid w:val="0023605D"/>
    <w:rsid w:val="00240482"/>
    <w:rsid w:val="00240F50"/>
    <w:rsid w:val="00241E09"/>
    <w:rsid w:val="002445ED"/>
    <w:rsid w:val="00244F6F"/>
    <w:rsid w:val="00245902"/>
    <w:rsid w:val="00245AF9"/>
    <w:rsid w:val="00245BC2"/>
    <w:rsid w:val="00247D73"/>
    <w:rsid w:val="002505B4"/>
    <w:rsid w:val="00250DE6"/>
    <w:rsid w:val="002527EE"/>
    <w:rsid w:val="00253366"/>
    <w:rsid w:val="002537C1"/>
    <w:rsid w:val="00253B78"/>
    <w:rsid w:val="00253D9D"/>
    <w:rsid w:val="00255C62"/>
    <w:rsid w:val="002560DF"/>
    <w:rsid w:val="00257A45"/>
    <w:rsid w:val="00257D18"/>
    <w:rsid w:val="00260FDF"/>
    <w:rsid w:val="002613FA"/>
    <w:rsid w:val="00261F71"/>
    <w:rsid w:val="00263924"/>
    <w:rsid w:val="00263B86"/>
    <w:rsid w:val="00263BEB"/>
    <w:rsid w:val="0026409E"/>
    <w:rsid w:val="00265DB4"/>
    <w:rsid w:val="00265EE4"/>
    <w:rsid w:val="0026645E"/>
    <w:rsid w:val="0026717A"/>
    <w:rsid w:val="002708EE"/>
    <w:rsid w:val="00274F45"/>
    <w:rsid w:val="00276B83"/>
    <w:rsid w:val="00276C12"/>
    <w:rsid w:val="00276D28"/>
    <w:rsid w:val="0028067E"/>
    <w:rsid w:val="00280A69"/>
    <w:rsid w:val="00281822"/>
    <w:rsid w:val="00282764"/>
    <w:rsid w:val="002829EF"/>
    <w:rsid w:val="00285982"/>
    <w:rsid w:val="00287734"/>
    <w:rsid w:val="00290C3D"/>
    <w:rsid w:val="002937B0"/>
    <w:rsid w:val="0029409F"/>
    <w:rsid w:val="0029441D"/>
    <w:rsid w:val="00294BB6"/>
    <w:rsid w:val="002967E9"/>
    <w:rsid w:val="0029707D"/>
    <w:rsid w:val="00297313"/>
    <w:rsid w:val="00297FDB"/>
    <w:rsid w:val="002A12C4"/>
    <w:rsid w:val="002A1FAA"/>
    <w:rsid w:val="002A1FD2"/>
    <w:rsid w:val="002A2042"/>
    <w:rsid w:val="002A225C"/>
    <w:rsid w:val="002A2490"/>
    <w:rsid w:val="002A33B0"/>
    <w:rsid w:val="002A43EE"/>
    <w:rsid w:val="002A6F5B"/>
    <w:rsid w:val="002B22C5"/>
    <w:rsid w:val="002B481C"/>
    <w:rsid w:val="002C018D"/>
    <w:rsid w:val="002C3807"/>
    <w:rsid w:val="002C475B"/>
    <w:rsid w:val="002C4EED"/>
    <w:rsid w:val="002C68EA"/>
    <w:rsid w:val="002C7307"/>
    <w:rsid w:val="002D3E85"/>
    <w:rsid w:val="002D4726"/>
    <w:rsid w:val="002D4FF6"/>
    <w:rsid w:val="002D5093"/>
    <w:rsid w:val="002D5297"/>
    <w:rsid w:val="002D6391"/>
    <w:rsid w:val="002E04D3"/>
    <w:rsid w:val="002E1FC7"/>
    <w:rsid w:val="002E3104"/>
    <w:rsid w:val="002E34AE"/>
    <w:rsid w:val="002E3682"/>
    <w:rsid w:val="002E3D4F"/>
    <w:rsid w:val="002E4C9E"/>
    <w:rsid w:val="002E5204"/>
    <w:rsid w:val="002E624B"/>
    <w:rsid w:val="002F0162"/>
    <w:rsid w:val="002F0E70"/>
    <w:rsid w:val="002F3080"/>
    <w:rsid w:val="002F3504"/>
    <w:rsid w:val="002F6359"/>
    <w:rsid w:val="002F6A24"/>
    <w:rsid w:val="002F6D9B"/>
    <w:rsid w:val="003008B1"/>
    <w:rsid w:val="00300B08"/>
    <w:rsid w:val="00301069"/>
    <w:rsid w:val="00302BB8"/>
    <w:rsid w:val="00303034"/>
    <w:rsid w:val="00303C27"/>
    <w:rsid w:val="0030418F"/>
    <w:rsid w:val="003053B7"/>
    <w:rsid w:val="00306FD0"/>
    <w:rsid w:val="00310415"/>
    <w:rsid w:val="00311D74"/>
    <w:rsid w:val="00312E76"/>
    <w:rsid w:val="003150FE"/>
    <w:rsid w:val="0031576F"/>
    <w:rsid w:val="003166DB"/>
    <w:rsid w:val="00316BAE"/>
    <w:rsid w:val="00321C00"/>
    <w:rsid w:val="00321EC3"/>
    <w:rsid w:val="00324D2D"/>
    <w:rsid w:val="0032544D"/>
    <w:rsid w:val="00327ED9"/>
    <w:rsid w:val="0033053F"/>
    <w:rsid w:val="00332520"/>
    <w:rsid w:val="00332802"/>
    <w:rsid w:val="00334E6C"/>
    <w:rsid w:val="00336EA2"/>
    <w:rsid w:val="0033788A"/>
    <w:rsid w:val="00340814"/>
    <w:rsid w:val="00341692"/>
    <w:rsid w:val="00341AEC"/>
    <w:rsid w:val="00341F6C"/>
    <w:rsid w:val="00343F04"/>
    <w:rsid w:val="00345F04"/>
    <w:rsid w:val="00347958"/>
    <w:rsid w:val="003517F0"/>
    <w:rsid w:val="003520F6"/>
    <w:rsid w:val="003533F9"/>
    <w:rsid w:val="00353469"/>
    <w:rsid w:val="00354A99"/>
    <w:rsid w:val="0035665C"/>
    <w:rsid w:val="003569FF"/>
    <w:rsid w:val="0036402E"/>
    <w:rsid w:val="00367996"/>
    <w:rsid w:val="00370382"/>
    <w:rsid w:val="00370B04"/>
    <w:rsid w:val="00370F7E"/>
    <w:rsid w:val="003716CD"/>
    <w:rsid w:val="003721B9"/>
    <w:rsid w:val="003725D5"/>
    <w:rsid w:val="0037350A"/>
    <w:rsid w:val="00373A4D"/>
    <w:rsid w:val="00373A8F"/>
    <w:rsid w:val="003747C8"/>
    <w:rsid w:val="00375175"/>
    <w:rsid w:val="00375B5F"/>
    <w:rsid w:val="0037668D"/>
    <w:rsid w:val="00377296"/>
    <w:rsid w:val="0038045A"/>
    <w:rsid w:val="003811A7"/>
    <w:rsid w:val="0038129B"/>
    <w:rsid w:val="0038136E"/>
    <w:rsid w:val="00382C65"/>
    <w:rsid w:val="0038358C"/>
    <w:rsid w:val="003858FD"/>
    <w:rsid w:val="0038688E"/>
    <w:rsid w:val="00386D88"/>
    <w:rsid w:val="00390339"/>
    <w:rsid w:val="0039072F"/>
    <w:rsid w:val="0039232F"/>
    <w:rsid w:val="0039263E"/>
    <w:rsid w:val="00392FCB"/>
    <w:rsid w:val="003931BB"/>
    <w:rsid w:val="00393371"/>
    <w:rsid w:val="00394D93"/>
    <w:rsid w:val="00396004"/>
    <w:rsid w:val="003A0EE7"/>
    <w:rsid w:val="003A3335"/>
    <w:rsid w:val="003A4035"/>
    <w:rsid w:val="003A5034"/>
    <w:rsid w:val="003A5EED"/>
    <w:rsid w:val="003B0283"/>
    <w:rsid w:val="003B2E32"/>
    <w:rsid w:val="003B44B5"/>
    <w:rsid w:val="003B4D70"/>
    <w:rsid w:val="003B4DD4"/>
    <w:rsid w:val="003B69DE"/>
    <w:rsid w:val="003B72B7"/>
    <w:rsid w:val="003B765B"/>
    <w:rsid w:val="003C0C72"/>
    <w:rsid w:val="003C154F"/>
    <w:rsid w:val="003C1D31"/>
    <w:rsid w:val="003C2620"/>
    <w:rsid w:val="003C284B"/>
    <w:rsid w:val="003C2AF9"/>
    <w:rsid w:val="003C37E0"/>
    <w:rsid w:val="003C3AA4"/>
    <w:rsid w:val="003C4127"/>
    <w:rsid w:val="003C65C0"/>
    <w:rsid w:val="003C6CE0"/>
    <w:rsid w:val="003C6F99"/>
    <w:rsid w:val="003D037A"/>
    <w:rsid w:val="003D06AA"/>
    <w:rsid w:val="003D2898"/>
    <w:rsid w:val="003D347F"/>
    <w:rsid w:val="003D3E3A"/>
    <w:rsid w:val="003D4412"/>
    <w:rsid w:val="003D5B85"/>
    <w:rsid w:val="003D6102"/>
    <w:rsid w:val="003D64CB"/>
    <w:rsid w:val="003D6A83"/>
    <w:rsid w:val="003D7DA3"/>
    <w:rsid w:val="003D7EC6"/>
    <w:rsid w:val="003E0678"/>
    <w:rsid w:val="003E292F"/>
    <w:rsid w:val="003E452E"/>
    <w:rsid w:val="003E6CBD"/>
    <w:rsid w:val="003F09A2"/>
    <w:rsid w:val="003F0DE6"/>
    <w:rsid w:val="003F277A"/>
    <w:rsid w:val="003F3532"/>
    <w:rsid w:val="003F4F9F"/>
    <w:rsid w:val="003F55A3"/>
    <w:rsid w:val="003F5D70"/>
    <w:rsid w:val="00402A61"/>
    <w:rsid w:val="004057FE"/>
    <w:rsid w:val="0040773B"/>
    <w:rsid w:val="00407AA8"/>
    <w:rsid w:val="004122FA"/>
    <w:rsid w:val="0041254C"/>
    <w:rsid w:val="00413107"/>
    <w:rsid w:val="00413F62"/>
    <w:rsid w:val="0041784C"/>
    <w:rsid w:val="00421287"/>
    <w:rsid w:val="0042156C"/>
    <w:rsid w:val="004232D7"/>
    <w:rsid w:val="00424F6E"/>
    <w:rsid w:val="00426047"/>
    <w:rsid w:val="004272D1"/>
    <w:rsid w:val="00431D9D"/>
    <w:rsid w:val="004332FC"/>
    <w:rsid w:val="00433BB6"/>
    <w:rsid w:val="0043465B"/>
    <w:rsid w:val="00434A6C"/>
    <w:rsid w:val="00434BF0"/>
    <w:rsid w:val="004352FC"/>
    <w:rsid w:val="0043738C"/>
    <w:rsid w:val="00437568"/>
    <w:rsid w:val="00437584"/>
    <w:rsid w:val="00437D8C"/>
    <w:rsid w:val="00442680"/>
    <w:rsid w:val="00442A27"/>
    <w:rsid w:val="00442EDE"/>
    <w:rsid w:val="00443D89"/>
    <w:rsid w:val="0044557C"/>
    <w:rsid w:val="00446237"/>
    <w:rsid w:val="00447F36"/>
    <w:rsid w:val="00450E3A"/>
    <w:rsid w:val="00451247"/>
    <w:rsid w:val="00451998"/>
    <w:rsid w:val="004536E4"/>
    <w:rsid w:val="00454487"/>
    <w:rsid w:val="0045510B"/>
    <w:rsid w:val="00455553"/>
    <w:rsid w:val="00456C81"/>
    <w:rsid w:val="00456D4D"/>
    <w:rsid w:val="00456D9E"/>
    <w:rsid w:val="004577CA"/>
    <w:rsid w:val="00461B47"/>
    <w:rsid w:val="00461F73"/>
    <w:rsid w:val="0046337B"/>
    <w:rsid w:val="004650C2"/>
    <w:rsid w:val="004654B4"/>
    <w:rsid w:val="00466FFB"/>
    <w:rsid w:val="00467ACC"/>
    <w:rsid w:val="004714E9"/>
    <w:rsid w:val="0047191A"/>
    <w:rsid w:val="00471E85"/>
    <w:rsid w:val="004735C8"/>
    <w:rsid w:val="00473ACD"/>
    <w:rsid w:val="00476149"/>
    <w:rsid w:val="00476249"/>
    <w:rsid w:val="004763E8"/>
    <w:rsid w:val="004779E1"/>
    <w:rsid w:val="004802D8"/>
    <w:rsid w:val="00484031"/>
    <w:rsid w:val="00484D47"/>
    <w:rsid w:val="00485C03"/>
    <w:rsid w:val="00485DAE"/>
    <w:rsid w:val="004878C7"/>
    <w:rsid w:val="00487EBD"/>
    <w:rsid w:val="0049058F"/>
    <w:rsid w:val="004913E0"/>
    <w:rsid w:val="0049146D"/>
    <w:rsid w:val="00491E23"/>
    <w:rsid w:val="00492A0C"/>
    <w:rsid w:val="00492A75"/>
    <w:rsid w:val="00492F5E"/>
    <w:rsid w:val="0049341E"/>
    <w:rsid w:val="00493956"/>
    <w:rsid w:val="00494876"/>
    <w:rsid w:val="00494F41"/>
    <w:rsid w:val="0049530D"/>
    <w:rsid w:val="004957FA"/>
    <w:rsid w:val="004A0950"/>
    <w:rsid w:val="004A0BFC"/>
    <w:rsid w:val="004A4D90"/>
    <w:rsid w:val="004A6A6C"/>
    <w:rsid w:val="004A6C1F"/>
    <w:rsid w:val="004A77C8"/>
    <w:rsid w:val="004B3726"/>
    <w:rsid w:val="004B47F7"/>
    <w:rsid w:val="004B69BE"/>
    <w:rsid w:val="004B7277"/>
    <w:rsid w:val="004C0A16"/>
    <w:rsid w:val="004C2502"/>
    <w:rsid w:val="004C2EA5"/>
    <w:rsid w:val="004C44F6"/>
    <w:rsid w:val="004C4584"/>
    <w:rsid w:val="004C48FF"/>
    <w:rsid w:val="004C5A71"/>
    <w:rsid w:val="004C5DA8"/>
    <w:rsid w:val="004C6405"/>
    <w:rsid w:val="004C691A"/>
    <w:rsid w:val="004C6B78"/>
    <w:rsid w:val="004C6B8C"/>
    <w:rsid w:val="004C6D30"/>
    <w:rsid w:val="004C6F2D"/>
    <w:rsid w:val="004C6F92"/>
    <w:rsid w:val="004C75F7"/>
    <w:rsid w:val="004C7B0B"/>
    <w:rsid w:val="004D19BF"/>
    <w:rsid w:val="004D62BC"/>
    <w:rsid w:val="004D63FB"/>
    <w:rsid w:val="004D70C7"/>
    <w:rsid w:val="004E0E13"/>
    <w:rsid w:val="004E1B01"/>
    <w:rsid w:val="004E45F0"/>
    <w:rsid w:val="004E5C39"/>
    <w:rsid w:val="004F05A6"/>
    <w:rsid w:val="004F0AA2"/>
    <w:rsid w:val="004F40BC"/>
    <w:rsid w:val="004F5093"/>
    <w:rsid w:val="004F54C0"/>
    <w:rsid w:val="004F7131"/>
    <w:rsid w:val="004F7833"/>
    <w:rsid w:val="004F7A28"/>
    <w:rsid w:val="00500344"/>
    <w:rsid w:val="00500C2D"/>
    <w:rsid w:val="00501C10"/>
    <w:rsid w:val="00502CEB"/>
    <w:rsid w:val="005045C0"/>
    <w:rsid w:val="00505AD0"/>
    <w:rsid w:val="005061A1"/>
    <w:rsid w:val="0051057F"/>
    <w:rsid w:val="0051121E"/>
    <w:rsid w:val="0051148D"/>
    <w:rsid w:val="00513835"/>
    <w:rsid w:val="00513CED"/>
    <w:rsid w:val="005150DA"/>
    <w:rsid w:val="00515190"/>
    <w:rsid w:val="0051652F"/>
    <w:rsid w:val="005169AE"/>
    <w:rsid w:val="00517108"/>
    <w:rsid w:val="0051729E"/>
    <w:rsid w:val="00517C3B"/>
    <w:rsid w:val="00520DA8"/>
    <w:rsid w:val="005213CB"/>
    <w:rsid w:val="00521D59"/>
    <w:rsid w:val="00521F96"/>
    <w:rsid w:val="00521FCC"/>
    <w:rsid w:val="00522758"/>
    <w:rsid w:val="00523821"/>
    <w:rsid w:val="00526DC6"/>
    <w:rsid w:val="00526DC7"/>
    <w:rsid w:val="00527496"/>
    <w:rsid w:val="0052765E"/>
    <w:rsid w:val="005304F3"/>
    <w:rsid w:val="005318F3"/>
    <w:rsid w:val="0053208E"/>
    <w:rsid w:val="0053282E"/>
    <w:rsid w:val="00533613"/>
    <w:rsid w:val="00534541"/>
    <w:rsid w:val="00534544"/>
    <w:rsid w:val="00535033"/>
    <w:rsid w:val="00535E44"/>
    <w:rsid w:val="005367B3"/>
    <w:rsid w:val="00537352"/>
    <w:rsid w:val="005373C7"/>
    <w:rsid w:val="00544B76"/>
    <w:rsid w:val="00547AB2"/>
    <w:rsid w:val="00547CE0"/>
    <w:rsid w:val="00550062"/>
    <w:rsid w:val="005515E7"/>
    <w:rsid w:val="005518BE"/>
    <w:rsid w:val="00551BE5"/>
    <w:rsid w:val="00554B13"/>
    <w:rsid w:val="005571DB"/>
    <w:rsid w:val="0055759E"/>
    <w:rsid w:val="00557F37"/>
    <w:rsid w:val="00560054"/>
    <w:rsid w:val="00560115"/>
    <w:rsid w:val="0056303B"/>
    <w:rsid w:val="005638D7"/>
    <w:rsid w:val="00563FD0"/>
    <w:rsid w:val="0056625E"/>
    <w:rsid w:val="005663AC"/>
    <w:rsid w:val="005666B2"/>
    <w:rsid w:val="005724B5"/>
    <w:rsid w:val="00572649"/>
    <w:rsid w:val="00573843"/>
    <w:rsid w:val="00573E31"/>
    <w:rsid w:val="0057508A"/>
    <w:rsid w:val="0057536F"/>
    <w:rsid w:val="00576980"/>
    <w:rsid w:val="00576B60"/>
    <w:rsid w:val="005815F2"/>
    <w:rsid w:val="00582951"/>
    <w:rsid w:val="00582C5F"/>
    <w:rsid w:val="00582F8C"/>
    <w:rsid w:val="0058440E"/>
    <w:rsid w:val="00585013"/>
    <w:rsid w:val="0059083E"/>
    <w:rsid w:val="00591C0C"/>
    <w:rsid w:val="00592204"/>
    <w:rsid w:val="00593229"/>
    <w:rsid w:val="00593961"/>
    <w:rsid w:val="005952BF"/>
    <w:rsid w:val="00595769"/>
    <w:rsid w:val="005A30C8"/>
    <w:rsid w:val="005A32A2"/>
    <w:rsid w:val="005A7BEA"/>
    <w:rsid w:val="005A7F13"/>
    <w:rsid w:val="005B012A"/>
    <w:rsid w:val="005B0C5C"/>
    <w:rsid w:val="005B1547"/>
    <w:rsid w:val="005B1A8F"/>
    <w:rsid w:val="005B2EEC"/>
    <w:rsid w:val="005B3DBF"/>
    <w:rsid w:val="005B3F1A"/>
    <w:rsid w:val="005B4902"/>
    <w:rsid w:val="005B5442"/>
    <w:rsid w:val="005B61B3"/>
    <w:rsid w:val="005B62F5"/>
    <w:rsid w:val="005C0205"/>
    <w:rsid w:val="005C1B22"/>
    <w:rsid w:val="005C257C"/>
    <w:rsid w:val="005C2DEF"/>
    <w:rsid w:val="005C4006"/>
    <w:rsid w:val="005C4F0B"/>
    <w:rsid w:val="005C54EE"/>
    <w:rsid w:val="005C7A21"/>
    <w:rsid w:val="005C7CF8"/>
    <w:rsid w:val="005D01B3"/>
    <w:rsid w:val="005D0DEA"/>
    <w:rsid w:val="005D5573"/>
    <w:rsid w:val="005D63BA"/>
    <w:rsid w:val="005E0733"/>
    <w:rsid w:val="005E150D"/>
    <w:rsid w:val="005E2F0C"/>
    <w:rsid w:val="005E38AF"/>
    <w:rsid w:val="005E6646"/>
    <w:rsid w:val="005E79C6"/>
    <w:rsid w:val="005F0884"/>
    <w:rsid w:val="005F0968"/>
    <w:rsid w:val="005F3720"/>
    <w:rsid w:val="005F3855"/>
    <w:rsid w:val="005F3D18"/>
    <w:rsid w:val="005F4AF8"/>
    <w:rsid w:val="005F50FF"/>
    <w:rsid w:val="005F5781"/>
    <w:rsid w:val="005F69CA"/>
    <w:rsid w:val="006004E1"/>
    <w:rsid w:val="00601432"/>
    <w:rsid w:val="006018E0"/>
    <w:rsid w:val="00602A3C"/>
    <w:rsid w:val="00602DB1"/>
    <w:rsid w:val="00603F4B"/>
    <w:rsid w:val="0060430B"/>
    <w:rsid w:val="00604366"/>
    <w:rsid w:val="00604604"/>
    <w:rsid w:val="00605980"/>
    <w:rsid w:val="00605C24"/>
    <w:rsid w:val="006061B5"/>
    <w:rsid w:val="00611988"/>
    <w:rsid w:val="006122B2"/>
    <w:rsid w:val="0061425E"/>
    <w:rsid w:val="006202FD"/>
    <w:rsid w:val="00621FB8"/>
    <w:rsid w:val="0062250D"/>
    <w:rsid w:val="0062422B"/>
    <w:rsid w:val="00624FCE"/>
    <w:rsid w:val="00627099"/>
    <w:rsid w:val="0063062D"/>
    <w:rsid w:val="006318E6"/>
    <w:rsid w:val="006319C8"/>
    <w:rsid w:val="00632D45"/>
    <w:rsid w:val="00633182"/>
    <w:rsid w:val="00633BEF"/>
    <w:rsid w:val="00634B98"/>
    <w:rsid w:val="0063725D"/>
    <w:rsid w:val="0064054D"/>
    <w:rsid w:val="00641514"/>
    <w:rsid w:val="00641F64"/>
    <w:rsid w:val="00642866"/>
    <w:rsid w:val="00643172"/>
    <w:rsid w:val="006432A1"/>
    <w:rsid w:val="00644C3C"/>
    <w:rsid w:val="00645CC1"/>
    <w:rsid w:val="00645D87"/>
    <w:rsid w:val="00645F5E"/>
    <w:rsid w:val="006503EA"/>
    <w:rsid w:val="00650FFF"/>
    <w:rsid w:val="00651DF3"/>
    <w:rsid w:val="00652765"/>
    <w:rsid w:val="00655D21"/>
    <w:rsid w:val="0065614F"/>
    <w:rsid w:val="006562A3"/>
    <w:rsid w:val="00656F01"/>
    <w:rsid w:val="0065778B"/>
    <w:rsid w:val="0066146E"/>
    <w:rsid w:val="00662467"/>
    <w:rsid w:val="0066297E"/>
    <w:rsid w:val="00666196"/>
    <w:rsid w:val="00667FDD"/>
    <w:rsid w:val="00670306"/>
    <w:rsid w:val="006714A9"/>
    <w:rsid w:val="00671B22"/>
    <w:rsid w:val="00672E35"/>
    <w:rsid w:val="00675268"/>
    <w:rsid w:val="006753C6"/>
    <w:rsid w:val="006757CF"/>
    <w:rsid w:val="00680556"/>
    <w:rsid w:val="0068158D"/>
    <w:rsid w:val="0068204A"/>
    <w:rsid w:val="00683762"/>
    <w:rsid w:val="006845A1"/>
    <w:rsid w:val="006845AD"/>
    <w:rsid w:val="00686302"/>
    <w:rsid w:val="00687353"/>
    <w:rsid w:val="00691920"/>
    <w:rsid w:val="00691CB7"/>
    <w:rsid w:val="006934A9"/>
    <w:rsid w:val="00694425"/>
    <w:rsid w:val="006952F6"/>
    <w:rsid w:val="0069552C"/>
    <w:rsid w:val="00696ACB"/>
    <w:rsid w:val="00697647"/>
    <w:rsid w:val="006A1349"/>
    <w:rsid w:val="006A2E79"/>
    <w:rsid w:val="006A3A9A"/>
    <w:rsid w:val="006A44F2"/>
    <w:rsid w:val="006A45A3"/>
    <w:rsid w:val="006A5574"/>
    <w:rsid w:val="006A580B"/>
    <w:rsid w:val="006A648E"/>
    <w:rsid w:val="006A64A3"/>
    <w:rsid w:val="006B0E7D"/>
    <w:rsid w:val="006B1C69"/>
    <w:rsid w:val="006B269C"/>
    <w:rsid w:val="006B2BA7"/>
    <w:rsid w:val="006B3D0A"/>
    <w:rsid w:val="006B4B65"/>
    <w:rsid w:val="006B5189"/>
    <w:rsid w:val="006B58E2"/>
    <w:rsid w:val="006B668F"/>
    <w:rsid w:val="006B710B"/>
    <w:rsid w:val="006C000C"/>
    <w:rsid w:val="006C0954"/>
    <w:rsid w:val="006C3150"/>
    <w:rsid w:val="006C33DB"/>
    <w:rsid w:val="006C3A8E"/>
    <w:rsid w:val="006C3B47"/>
    <w:rsid w:val="006C4A44"/>
    <w:rsid w:val="006C4E25"/>
    <w:rsid w:val="006C5343"/>
    <w:rsid w:val="006C555D"/>
    <w:rsid w:val="006C56C8"/>
    <w:rsid w:val="006C76FE"/>
    <w:rsid w:val="006D0F39"/>
    <w:rsid w:val="006D14AF"/>
    <w:rsid w:val="006D1C50"/>
    <w:rsid w:val="006D2227"/>
    <w:rsid w:val="006D2E90"/>
    <w:rsid w:val="006D3AB8"/>
    <w:rsid w:val="006D3E6F"/>
    <w:rsid w:val="006D5D5A"/>
    <w:rsid w:val="006D6C41"/>
    <w:rsid w:val="006E07BA"/>
    <w:rsid w:val="006E0DB1"/>
    <w:rsid w:val="006E2D73"/>
    <w:rsid w:val="006E30ED"/>
    <w:rsid w:val="006E63D8"/>
    <w:rsid w:val="006E7C70"/>
    <w:rsid w:val="006F0100"/>
    <w:rsid w:val="006F067C"/>
    <w:rsid w:val="006F223B"/>
    <w:rsid w:val="006F293F"/>
    <w:rsid w:val="006F330D"/>
    <w:rsid w:val="006F394B"/>
    <w:rsid w:val="006F7421"/>
    <w:rsid w:val="0070110C"/>
    <w:rsid w:val="00701645"/>
    <w:rsid w:val="007018E7"/>
    <w:rsid w:val="007020C7"/>
    <w:rsid w:val="007022FD"/>
    <w:rsid w:val="007027D2"/>
    <w:rsid w:val="00705D4E"/>
    <w:rsid w:val="00706431"/>
    <w:rsid w:val="00707433"/>
    <w:rsid w:val="00710116"/>
    <w:rsid w:val="00710D35"/>
    <w:rsid w:val="00711BDA"/>
    <w:rsid w:val="00711D9A"/>
    <w:rsid w:val="00712911"/>
    <w:rsid w:val="007135F0"/>
    <w:rsid w:val="00713C1D"/>
    <w:rsid w:val="00714426"/>
    <w:rsid w:val="00714C9F"/>
    <w:rsid w:val="00714CD1"/>
    <w:rsid w:val="00714EFA"/>
    <w:rsid w:val="00715425"/>
    <w:rsid w:val="0071577B"/>
    <w:rsid w:val="00715C0F"/>
    <w:rsid w:val="00716F32"/>
    <w:rsid w:val="00717E13"/>
    <w:rsid w:val="007207D6"/>
    <w:rsid w:val="0072102B"/>
    <w:rsid w:val="00723D2B"/>
    <w:rsid w:val="00723F14"/>
    <w:rsid w:val="00723F42"/>
    <w:rsid w:val="007254E9"/>
    <w:rsid w:val="00735120"/>
    <w:rsid w:val="00736099"/>
    <w:rsid w:val="007371F1"/>
    <w:rsid w:val="00740F7C"/>
    <w:rsid w:val="007413D3"/>
    <w:rsid w:val="0074161C"/>
    <w:rsid w:val="007463C5"/>
    <w:rsid w:val="00746605"/>
    <w:rsid w:val="0075103D"/>
    <w:rsid w:val="00751F78"/>
    <w:rsid w:val="00752689"/>
    <w:rsid w:val="00752932"/>
    <w:rsid w:val="007557FC"/>
    <w:rsid w:val="0075641F"/>
    <w:rsid w:val="00757365"/>
    <w:rsid w:val="00757E92"/>
    <w:rsid w:val="00761317"/>
    <w:rsid w:val="00762984"/>
    <w:rsid w:val="00762C2A"/>
    <w:rsid w:val="00764051"/>
    <w:rsid w:val="00766D90"/>
    <w:rsid w:val="0076795C"/>
    <w:rsid w:val="00767B5F"/>
    <w:rsid w:val="00770E4D"/>
    <w:rsid w:val="00770F5D"/>
    <w:rsid w:val="007712BC"/>
    <w:rsid w:val="007723B0"/>
    <w:rsid w:val="00772758"/>
    <w:rsid w:val="00772DBE"/>
    <w:rsid w:val="00772FED"/>
    <w:rsid w:val="00775B74"/>
    <w:rsid w:val="00776189"/>
    <w:rsid w:val="00776268"/>
    <w:rsid w:val="0077700F"/>
    <w:rsid w:val="00777B64"/>
    <w:rsid w:val="00780FBA"/>
    <w:rsid w:val="0078195C"/>
    <w:rsid w:val="0078298E"/>
    <w:rsid w:val="00783173"/>
    <w:rsid w:val="00786B59"/>
    <w:rsid w:val="00786B85"/>
    <w:rsid w:val="00790E86"/>
    <w:rsid w:val="00790FA8"/>
    <w:rsid w:val="007922E8"/>
    <w:rsid w:val="00792F27"/>
    <w:rsid w:val="00793643"/>
    <w:rsid w:val="0079385E"/>
    <w:rsid w:val="00796A1C"/>
    <w:rsid w:val="007A1B93"/>
    <w:rsid w:val="007A3BB1"/>
    <w:rsid w:val="007A3CA8"/>
    <w:rsid w:val="007A3F29"/>
    <w:rsid w:val="007A5B9D"/>
    <w:rsid w:val="007A6445"/>
    <w:rsid w:val="007A6A5E"/>
    <w:rsid w:val="007B0480"/>
    <w:rsid w:val="007B0567"/>
    <w:rsid w:val="007B1EE4"/>
    <w:rsid w:val="007B3510"/>
    <w:rsid w:val="007B3E08"/>
    <w:rsid w:val="007B3E2C"/>
    <w:rsid w:val="007B4DDE"/>
    <w:rsid w:val="007B65DF"/>
    <w:rsid w:val="007B6E0E"/>
    <w:rsid w:val="007B7681"/>
    <w:rsid w:val="007C197E"/>
    <w:rsid w:val="007C2E99"/>
    <w:rsid w:val="007C352D"/>
    <w:rsid w:val="007C5320"/>
    <w:rsid w:val="007C7130"/>
    <w:rsid w:val="007C71A8"/>
    <w:rsid w:val="007D2BEB"/>
    <w:rsid w:val="007D346B"/>
    <w:rsid w:val="007D375E"/>
    <w:rsid w:val="007D3C29"/>
    <w:rsid w:val="007D52D2"/>
    <w:rsid w:val="007D754E"/>
    <w:rsid w:val="007E1088"/>
    <w:rsid w:val="007E1197"/>
    <w:rsid w:val="007E26BE"/>
    <w:rsid w:val="007E4626"/>
    <w:rsid w:val="007E53CE"/>
    <w:rsid w:val="007E7195"/>
    <w:rsid w:val="007E7A3C"/>
    <w:rsid w:val="007E7C2C"/>
    <w:rsid w:val="007F0F16"/>
    <w:rsid w:val="007F10FC"/>
    <w:rsid w:val="007F1124"/>
    <w:rsid w:val="007F337E"/>
    <w:rsid w:val="007F509F"/>
    <w:rsid w:val="007F7065"/>
    <w:rsid w:val="00800E79"/>
    <w:rsid w:val="00801039"/>
    <w:rsid w:val="00801FA6"/>
    <w:rsid w:val="008026A4"/>
    <w:rsid w:val="00803F77"/>
    <w:rsid w:val="0080525B"/>
    <w:rsid w:val="0080589F"/>
    <w:rsid w:val="00807426"/>
    <w:rsid w:val="008078D1"/>
    <w:rsid w:val="008102DA"/>
    <w:rsid w:val="00810DCA"/>
    <w:rsid w:val="0081132E"/>
    <w:rsid w:val="0081194E"/>
    <w:rsid w:val="00814424"/>
    <w:rsid w:val="00814DAD"/>
    <w:rsid w:val="00816473"/>
    <w:rsid w:val="008172C7"/>
    <w:rsid w:val="00817FF8"/>
    <w:rsid w:val="008213D4"/>
    <w:rsid w:val="008216C0"/>
    <w:rsid w:val="00821F46"/>
    <w:rsid w:val="008230C6"/>
    <w:rsid w:val="0082341C"/>
    <w:rsid w:val="00825A82"/>
    <w:rsid w:val="00826343"/>
    <w:rsid w:val="0082668C"/>
    <w:rsid w:val="0082707B"/>
    <w:rsid w:val="00827BDD"/>
    <w:rsid w:val="0083090A"/>
    <w:rsid w:val="00835895"/>
    <w:rsid w:val="00835962"/>
    <w:rsid w:val="008360F7"/>
    <w:rsid w:val="0083652E"/>
    <w:rsid w:val="00840A8C"/>
    <w:rsid w:val="00840CBF"/>
    <w:rsid w:val="00841929"/>
    <w:rsid w:val="008435BD"/>
    <w:rsid w:val="00843978"/>
    <w:rsid w:val="0084404B"/>
    <w:rsid w:val="00844072"/>
    <w:rsid w:val="0084619C"/>
    <w:rsid w:val="0084677A"/>
    <w:rsid w:val="00847035"/>
    <w:rsid w:val="00847CA4"/>
    <w:rsid w:val="00850FF7"/>
    <w:rsid w:val="008530F4"/>
    <w:rsid w:val="00853B1B"/>
    <w:rsid w:val="00853E4D"/>
    <w:rsid w:val="00856E8D"/>
    <w:rsid w:val="008572B9"/>
    <w:rsid w:val="00860436"/>
    <w:rsid w:val="00863B55"/>
    <w:rsid w:val="00865256"/>
    <w:rsid w:val="008652B8"/>
    <w:rsid w:val="008654F8"/>
    <w:rsid w:val="008659A0"/>
    <w:rsid w:val="008707B4"/>
    <w:rsid w:val="00870E8D"/>
    <w:rsid w:val="00871EE3"/>
    <w:rsid w:val="008722E5"/>
    <w:rsid w:val="00872715"/>
    <w:rsid w:val="00872A91"/>
    <w:rsid w:val="0087341D"/>
    <w:rsid w:val="00874200"/>
    <w:rsid w:val="00875518"/>
    <w:rsid w:val="00876DD2"/>
    <w:rsid w:val="0088026D"/>
    <w:rsid w:val="00881F49"/>
    <w:rsid w:val="008841FA"/>
    <w:rsid w:val="0088549C"/>
    <w:rsid w:val="00886417"/>
    <w:rsid w:val="008867CC"/>
    <w:rsid w:val="00887318"/>
    <w:rsid w:val="00890455"/>
    <w:rsid w:val="008928A9"/>
    <w:rsid w:val="00892997"/>
    <w:rsid w:val="00893CD0"/>
    <w:rsid w:val="00894810"/>
    <w:rsid w:val="00894C5D"/>
    <w:rsid w:val="00894E40"/>
    <w:rsid w:val="008951DA"/>
    <w:rsid w:val="00895E00"/>
    <w:rsid w:val="008A4085"/>
    <w:rsid w:val="008A7807"/>
    <w:rsid w:val="008A7860"/>
    <w:rsid w:val="008B0999"/>
    <w:rsid w:val="008B0D88"/>
    <w:rsid w:val="008B61A5"/>
    <w:rsid w:val="008B7A73"/>
    <w:rsid w:val="008C0118"/>
    <w:rsid w:val="008C05F8"/>
    <w:rsid w:val="008C1231"/>
    <w:rsid w:val="008C4491"/>
    <w:rsid w:val="008C49EE"/>
    <w:rsid w:val="008D52AE"/>
    <w:rsid w:val="008D5FF0"/>
    <w:rsid w:val="008D6650"/>
    <w:rsid w:val="008D6B08"/>
    <w:rsid w:val="008E1216"/>
    <w:rsid w:val="008E243A"/>
    <w:rsid w:val="008E279B"/>
    <w:rsid w:val="008E50D5"/>
    <w:rsid w:val="008E5C79"/>
    <w:rsid w:val="008E5D2B"/>
    <w:rsid w:val="008E763D"/>
    <w:rsid w:val="008F099D"/>
    <w:rsid w:val="008F0B82"/>
    <w:rsid w:val="008F10F5"/>
    <w:rsid w:val="008F1AC7"/>
    <w:rsid w:val="008F25FB"/>
    <w:rsid w:val="008F2680"/>
    <w:rsid w:val="008F2CFF"/>
    <w:rsid w:val="008F3140"/>
    <w:rsid w:val="008F3E60"/>
    <w:rsid w:val="008F6B83"/>
    <w:rsid w:val="008F761C"/>
    <w:rsid w:val="008F7898"/>
    <w:rsid w:val="008F7D1F"/>
    <w:rsid w:val="009027E7"/>
    <w:rsid w:val="00902DF7"/>
    <w:rsid w:val="00904503"/>
    <w:rsid w:val="009048F4"/>
    <w:rsid w:val="00904AE4"/>
    <w:rsid w:val="00906E22"/>
    <w:rsid w:val="00907E9A"/>
    <w:rsid w:val="0091151B"/>
    <w:rsid w:val="0091262A"/>
    <w:rsid w:val="00912B2D"/>
    <w:rsid w:val="00912FA7"/>
    <w:rsid w:val="00913B07"/>
    <w:rsid w:val="00914F3D"/>
    <w:rsid w:val="00917077"/>
    <w:rsid w:val="00923EA4"/>
    <w:rsid w:val="00925748"/>
    <w:rsid w:val="0092732C"/>
    <w:rsid w:val="0092749C"/>
    <w:rsid w:val="00927FF7"/>
    <w:rsid w:val="0093036B"/>
    <w:rsid w:val="009304FF"/>
    <w:rsid w:val="00930C71"/>
    <w:rsid w:val="00930FB8"/>
    <w:rsid w:val="00930FEC"/>
    <w:rsid w:val="009320C5"/>
    <w:rsid w:val="00934406"/>
    <w:rsid w:val="0093463F"/>
    <w:rsid w:val="00935451"/>
    <w:rsid w:val="00935B8A"/>
    <w:rsid w:val="00940783"/>
    <w:rsid w:val="00940872"/>
    <w:rsid w:val="00941668"/>
    <w:rsid w:val="00941867"/>
    <w:rsid w:val="00941B6C"/>
    <w:rsid w:val="00944D3F"/>
    <w:rsid w:val="009452EA"/>
    <w:rsid w:val="00946A6E"/>
    <w:rsid w:val="00946EE1"/>
    <w:rsid w:val="00950420"/>
    <w:rsid w:val="0095071D"/>
    <w:rsid w:val="009521C9"/>
    <w:rsid w:val="0095518E"/>
    <w:rsid w:val="00955EB7"/>
    <w:rsid w:val="0095796A"/>
    <w:rsid w:val="00960F19"/>
    <w:rsid w:val="00961107"/>
    <w:rsid w:val="0096135E"/>
    <w:rsid w:val="009615BC"/>
    <w:rsid w:val="00961BAC"/>
    <w:rsid w:val="00962523"/>
    <w:rsid w:val="009634AA"/>
    <w:rsid w:val="009638CB"/>
    <w:rsid w:val="0096449F"/>
    <w:rsid w:val="0096476C"/>
    <w:rsid w:val="00964F33"/>
    <w:rsid w:val="009650C6"/>
    <w:rsid w:val="00965D60"/>
    <w:rsid w:val="00966028"/>
    <w:rsid w:val="00966975"/>
    <w:rsid w:val="009673C9"/>
    <w:rsid w:val="009673DE"/>
    <w:rsid w:val="009703C3"/>
    <w:rsid w:val="009710A5"/>
    <w:rsid w:val="0097309A"/>
    <w:rsid w:val="009739BD"/>
    <w:rsid w:val="00976E01"/>
    <w:rsid w:val="00976FA6"/>
    <w:rsid w:val="00977FC0"/>
    <w:rsid w:val="00980E72"/>
    <w:rsid w:val="00981500"/>
    <w:rsid w:val="00981FF1"/>
    <w:rsid w:val="00982F4E"/>
    <w:rsid w:val="009830AE"/>
    <w:rsid w:val="00983E5E"/>
    <w:rsid w:val="00983F37"/>
    <w:rsid w:val="0098445C"/>
    <w:rsid w:val="00984616"/>
    <w:rsid w:val="0098489B"/>
    <w:rsid w:val="009848C3"/>
    <w:rsid w:val="009853C2"/>
    <w:rsid w:val="00987C38"/>
    <w:rsid w:val="00991A6A"/>
    <w:rsid w:val="00992F6F"/>
    <w:rsid w:val="00996F83"/>
    <w:rsid w:val="009A5095"/>
    <w:rsid w:val="009B00D3"/>
    <w:rsid w:val="009B01CF"/>
    <w:rsid w:val="009B0B5A"/>
    <w:rsid w:val="009B0FC3"/>
    <w:rsid w:val="009B41A9"/>
    <w:rsid w:val="009B4610"/>
    <w:rsid w:val="009B6403"/>
    <w:rsid w:val="009B6EF0"/>
    <w:rsid w:val="009C27B5"/>
    <w:rsid w:val="009C2838"/>
    <w:rsid w:val="009C32D2"/>
    <w:rsid w:val="009C4FCB"/>
    <w:rsid w:val="009C663D"/>
    <w:rsid w:val="009C73A4"/>
    <w:rsid w:val="009D03FC"/>
    <w:rsid w:val="009D1A49"/>
    <w:rsid w:val="009D2210"/>
    <w:rsid w:val="009D2A88"/>
    <w:rsid w:val="009D6660"/>
    <w:rsid w:val="009D757C"/>
    <w:rsid w:val="009D7C5E"/>
    <w:rsid w:val="009D7F23"/>
    <w:rsid w:val="009E10C9"/>
    <w:rsid w:val="009E5F3B"/>
    <w:rsid w:val="009E62FD"/>
    <w:rsid w:val="009F02B5"/>
    <w:rsid w:val="009F0468"/>
    <w:rsid w:val="009F19F2"/>
    <w:rsid w:val="009F2786"/>
    <w:rsid w:val="009F2D35"/>
    <w:rsid w:val="009F30F7"/>
    <w:rsid w:val="009F31DE"/>
    <w:rsid w:val="009F36CD"/>
    <w:rsid w:val="009F4F4C"/>
    <w:rsid w:val="009F50FE"/>
    <w:rsid w:val="009F534C"/>
    <w:rsid w:val="009F66B2"/>
    <w:rsid w:val="009F7575"/>
    <w:rsid w:val="00A00002"/>
    <w:rsid w:val="00A00677"/>
    <w:rsid w:val="00A01FC3"/>
    <w:rsid w:val="00A04151"/>
    <w:rsid w:val="00A04471"/>
    <w:rsid w:val="00A05206"/>
    <w:rsid w:val="00A06581"/>
    <w:rsid w:val="00A114D5"/>
    <w:rsid w:val="00A12FDF"/>
    <w:rsid w:val="00A147BD"/>
    <w:rsid w:val="00A14A4E"/>
    <w:rsid w:val="00A15E2D"/>
    <w:rsid w:val="00A15FF6"/>
    <w:rsid w:val="00A1721E"/>
    <w:rsid w:val="00A1776E"/>
    <w:rsid w:val="00A1786D"/>
    <w:rsid w:val="00A20E0E"/>
    <w:rsid w:val="00A20F2C"/>
    <w:rsid w:val="00A217E8"/>
    <w:rsid w:val="00A21B89"/>
    <w:rsid w:val="00A22139"/>
    <w:rsid w:val="00A227EB"/>
    <w:rsid w:val="00A23703"/>
    <w:rsid w:val="00A242B0"/>
    <w:rsid w:val="00A2449B"/>
    <w:rsid w:val="00A24AF0"/>
    <w:rsid w:val="00A30128"/>
    <w:rsid w:val="00A3054D"/>
    <w:rsid w:val="00A3096A"/>
    <w:rsid w:val="00A30F37"/>
    <w:rsid w:val="00A3436A"/>
    <w:rsid w:val="00A361BE"/>
    <w:rsid w:val="00A406C5"/>
    <w:rsid w:val="00A43766"/>
    <w:rsid w:val="00A45564"/>
    <w:rsid w:val="00A47DDB"/>
    <w:rsid w:val="00A50640"/>
    <w:rsid w:val="00A529A1"/>
    <w:rsid w:val="00A52F48"/>
    <w:rsid w:val="00A5302B"/>
    <w:rsid w:val="00A530DE"/>
    <w:rsid w:val="00A5485E"/>
    <w:rsid w:val="00A55585"/>
    <w:rsid w:val="00A5580C"/>
    <w:rsid w:val="00A56E48"/>
    <w:rsid w:val="00A61D74"/>
    <w:rsid w:val="00A65EEE"/>
    <w:rsid w:val="00A6698D"/>
    <w:rsid w:val="00A70957"/>
    <w:rsid w:val="00A71579"/>
    <w:rsid w:val="00A71F59"/>
    <w:rsid w:val="00A72725"/>
    <w:rsid w:val="00A77968"/>
    <w:rsid w:val="00A8007E"/>
    <w:rsid w:val="00A802AC"/>
    <w:rsid w:val="00A81104"/>
    <w:rsid w:val="00A816C6"/>
    <w:rsid w:val="00A839B7"/>
    <w:rsid w:val="00A8418C"/>
    <w:rsid w:val="00A849D9"/>
    <w:rsid w:val="00A85241"/>
    <w:rsid w:val="00A85DA3"/>
    <w:rsid w:val="00A9004D"/>
    <w:rsid w:val="00A90BB2"/>
    <w:rsid w:val="00A92326"/>
    <w:rsid w:val="00A92BE5"/>
    <w:rsid w:val="00A9331F"/>
    <w:rsid w:val="00A95F24"/>
    <w:rsid w:val="00A974D8"/>
    <w:rsid w:val="00AA2427"/>
    <w:rsid w:val="00AA71F2"/>
    <w:rsid w:val="00AB1DC5"/>
    <w:rsid w:val="00AB219C"/>
    <w:rsid w:val="00AB5A63"/>
    <w:rsid w:val="00AB5C54"/>
    <w:rsid w:val="00AB7FB9"/>
    <w:rsid w:val="00AC0089"/>
    <w:rsid w:val="00AC23B3"/>
    <w:rsid w:val="00AC23C8"/>
    <w:rsid w:val="00AC4475"/>
    <w:rsid w:val="00AC60EB"/>
    <w:rsid w:val="00AC7463"/>
    <w:rsid w:val="00AD1606"/>
    <w:rsid w:val="00AD1741"/>
    <w:rsid w:val="00AD21F3"/>
    <w:rsid w:val="00AD4DF3"/>
    <w:rsid w:val="00AD569C"/>
    <w:rsid w:val="00AD6957"/>
    <w:rsid w:val="00AD735E"/>
    <w:rsid w:val="00AD7958"/>
    <w:rsid w:val="00AE02CE"/>
    <w:rsid w:val="00AE17C9"/>
    <w:rsid w:val="00AE26F3"/>
    <w:rsid w:val="00AE2AA8"/>
    <w:rsid w:val="00AE2FF1"/>
    <w:rsid w:val="00AE378C"/>
    <w:rsid w:val="00AE40A1"/>
    <w:rsid w:val="00AE45BE"/>
    <w:rsid w:val="00AE56B4"/>
    <w:rsid w:val="00AE5A48"/>
    <w:rsid w:val="00AE6010"/>
    <w:rsid w:val="00AE62D4"/>
    <w:rsid w:val="00AE6C2C"/>
    <w:rsid w:val="00AE6C86"/>
    <w:rsid w:val="00AE6F9D"/>
    <w:rsid w:val="00AE7449"/>
    <w:rsid w:val="00AE765E"/>
    <w:rsid w:val="00AE7F60"/>
    <w:rsid w:val="00AF1402"/>
    <w:rsid w:val="00AF18E8"/>
    <w:rsid w:val="00AF344E"/>
    <w:rsid w:val="00AF360C"/>
    <w:rsid w:val="00AF3ABC"/>
    <w:rsid w:val="00AF50A8"/>
    <w:rsid w:val="00AF5A6B"/>
    <w:rsid w:val="00AF6600"/>
    <w:rsid w:val="00AF71C3"/>
    <w:rsid w:val="00AF7C9D"/>
    <w:rsid w:val="00B00805"/>
    <w:rsid w:val="00B00BC7"/>
    <w:rsid w:val="00B00C90"/>
    <w:rsid w:val="00B03B4F"/>
    <w:rsid w:val="00B055CE"/>
    <w:rsid w:val="00B0580C"/>
    <w:rsid w:val="00B06040"/>
    <w:rsid w:val="00B06DFD"/>
    <w:rsid w:val="00B06EA1"/>
    <w:rsid w:val="00B1013E"/>
    <w:rsid w:val="00B110E5"/>
    <w:rsid w:val="00B122FB"/>
    <w:rsid w:val="00B1337A"/>
    <w:rsid w:val="00B15113"/>
    <w:rsid w:val="00B16D2F"/>
    <w:rsid w:val="00B20DD1"/>
    <w:rsid w:val="00B210DC"/>
    <w:rsid w:val="00B22901"/>
    <w:rsid w:val="00B23D2B"/>
    <w:rsid w:val="00B245EF"/>
    <w:rsid w:val="00B3018B"/>
    <w:rsid w:val="00B310CA"/>
    <w:rsid w:val="00B327B0"/>
    <w:rsid w:val="00B33227"/>
    <w:rsid w:val="00B33F1F"/>
    <w:rsid w:val="00B34434"/>
    <w:rsid w:val="00B34BE1"/>
    <w:rsid w:val="00B3606E"/>
    <w:rsid w:val="00B36516"/>
    <w:rsid w:val="00B36A14"/>
    <w:rsid w:val="00B36F10"/>
    <w:rsid w:val="00B42776"/>
    <w:rsid w:val="00B45779"/>
    <w:rsid w:val="00B4651F"/>
    <w:rsid w:val="00B471FB"/>
    <w:rsid w:val="00B474F5"/>
    <w:rsid w:val="00B5046C"/>
    <w:rsid w:val="00B50DDA"/>
    <w:rsid w:val="00B523E0"/>
    <w:rsid w:val="00B53DC9"/>
    <w:rsid w:val="00B543A9"/>
    <w:rsid w:val="00B551E0"/>
    <w:rsid w:val="00B554B5"/>
    <w:rsid w:val="00B5575C"/>
    <w:rsid w:val="00B61CFC"/>
    <w:rsid w:val="00B61F42"/>
    <w:rsid w:val="00B627D9"/>
    <w:rsid w:val="00B64F4F"/>
    <w:rsid w:val="00B652AC"/>
    <w:rsid w:val="00B6542D"/>
    <w:rsid w:val="00B6775E"/>
    <w:rsid w:val="00B67991"/>
    <w:rsid w:val="00B7181B"/>
    <w:rsid w:val="00B71F82"/>
    <w:rsid w:val="00B73BE3"/>
    <w:rsid w:val="00B73D36"/>
    <w:rsid w:val="00B747BF"/>
    <w:rsid w:val="00B75683"/>
    <w:rsid w:val="00B76149"/>
    <w:rsid w:val="00B7652D"/>
    <w:rsid w:val="00B76CCF"/>
    <w:rsid w:val="00B80608"/>
    <w:rsid w:val="00B808C7"/>
    <w:rsid w:val="00B80FD3"/>
    <w:rsid w:val="00B85A8F"/>
    <w:rsid w:val="00B86F3A"/>
    <w:rsid w:val="00B908E7"/>
    <w:rsid w:val="00B90AB4"/>
    <w:rsid w:val="00B90D2C"/>
    <w:rsid w:val="00B90EFC"/>
    <w:rsid w:val="00B91949"/>
    <w:rsid w:val="00B93711"/>
    <w:rsid w:val="00B976D3"/>
    <w:rsid w:val="00BA1415"/>
    <w:rsid w:val="00BA28F4"/>
    <w:rsid w:val="00BA3327"/>
    <w:rsid w:val="00BA44A2"/>
    <w:rsid w:val="00BA4622"/>
    <w:rsid w:val="00BA51D6"/>
    <w:rsid w:val="00BA5604"/>
    <w:rsid w:val="00BB13CE"/>
    <w:rsid w:val="00BB142B"/>
    <w:rsid w:val="00BB174C"/>
    <w:rsid w:val="00BB1832"/>
    <w:rsid w:val="00BB18A9"/>
    <w:rsid w:val="00BB1FEB"/>
    <w:rsid w:val="00BB2E0B"/>
    <w:rsid w:val="00BB48A0"/>
    <w:rsid w:val="00BB71F5"/>
    <w:rsid w:val="00BB7587"/>
    <w:rsid w:val="00BC0473"/>
    <w:rsid w:val="00BC0E46"/>
    <w:rsid w:val="00BC1BBE"/>
    <w:rsid w:val="00BC2F88"/>
    <w:rsid w:val="00BC311D"/>
    <w:rsid w:val="00BC329B"/>
    <w:rsid w:val="00BC4643"/>
    <w:rsid w:val="00BC5A1E"/>
    <w:rsid w:val="00BD0B1E"/>
    <w:rsid w:val="00BD10B1"/>
    <w:rsid w:val="00BD17F4"/>
    <w:rsid w:val="00BD1820"/>
    <w:rsid w:val="00BD1822"/>
    <w:rsid w:val="00BD2C84"/>
    <w:rsid w:val="00BD3AA8"/>
    <w:rsid w:val="00BD450D"/>
    <w:rsid w:val="00BD4D00"/>
    <w:rsid w:val="00BD564A"/>
    <w:rsid w:val="00BD5ECF"/>
    <w:rsid w:val="00BD6973"/>
    <w:rsid w:val="00BD7383"/>
    <w:rsid w:val="00BD796F"/>
    <w:rsid w:val="00BE02DE"/>
    <w:rsid w:val="00BE1651"/>
    <w:rsid w:val="00BE19E4"/>
    <w:rsid w:val="00BE2388"/>
    <w:rsid w:val="00BE2976"/>
    <w:rsid w:val="00BE30C0"/>
    <w:rsid w:val="00BE375C"/>
    <w:rsid w:val="00BE46DE"/>
    <w:rsid w:val="00BE7262"/>
    <w:rsid w:val="00BE755F"/>
    <w:rsid w:val="00BE7DBF"/>
    <w:rsid w:val="00BE7E69"/>
    <w:rsid w:val="00BE7F7C"/>
    <w:rsid w:val="00BF030D"/>
    <w:rsid w:val="00BF1C6F"/>
    <w:rsid w:val="00BF229E"/>
    <w:rsid w:val="00BF231E"/>
    <w:rsid w:val="00BF241E"/>
    <w:rsid w:val="00BF2422"/>
    <w:rsid w:val="00BF3BF8"/>
    <w:rsid w:val="00BF44B9"/>
    <w:rsid w:val="00BF5AE3"/>
    <w:rsid w:val="00BF6951"/>
    <w:rsid w:val="00C0036B"/>
    <w:rsid w:val="00C02038"/>
    <w:rsid w:val="00C022CB"/>
    <w:rsid w:val="00C02854"/>
    <w:rsid w:val="00C03563"/>
    <w:rsid w:val="00C0402F"/>
    <w:rsid w:val="00C077DB"/>
    <w:rsid w:val="00C118C6"/>
    <w:rsid w:val="00C120C0"/>
    <w:rsid w:val="00C12C5F"/>
    <w:rsid w:val="00C13C79"/>
    <w:rsid w:val="00C15BBA"/>
    <w:rsid w:val="00C16F3D"/>
    <w:rsid w:val="00C20167"/>
    <w:rsid w:val="00C2073A"/>
    <w:rsid w:val="00C2228E"/>
    <w:rsid w:val="00C22593"/>
    <w:rsid w:val="00C22728"/>
    <w:rsid w:val="00C228E7"/>
    <w:rsid w:val="00C2376B"/>
    <w:rsid w:val="00C23BFC"/>
    <w:rsid w:val="00C24424"/>
    <w:rsid w:val="00C27EF8"/>
    <w:rsid w:val="00C314DB"/>
    <w:rsid w:val="00C34A4C"/>
    <w:rsid w:val="00C35434"/>
    <w:rsid w:val="00C355B4"/>
    <w:rsid w:val="00C3674D"/>
    <w:rsid w:val="00C4138F"/>
    <w:rsid w:val="00C44EAE"/>
    <w:rsid w:val="00C45193"/>
    <w:rsid w:val="00C45E68"/>
    <w:rsid w:val="00C46715"/>
    <w:rsid w:val="00C4727B"/>
    <w:rsid w:val="00C4766B"/>
    <w:rsid w:val="00C4779E"/>
    <w:rsid w:val="00C51ADD"/>
    <w:rsid w:val="00C52637"/>
    <w:rsid w:val="00C53562"/>
    <w:rsid w:val="00C53E16"/>
    <w:rsid w:val="00C54FAA"/>
    <w:rsid w:val="00C55DC6"/>
    <w:rsid w:val="00C615CD"/>
    <w:rsid w:val="00C618AD"/>
    <w:rsid w:val="00C61F37"/>
    <w:rsid w:val="00C63CC1"/>
    <w:rsid w:val="00C63DCA"/>
    <w:rsid w:val="00C6610C"/>
    <w:rsid w:val="00C6660C"/>
    <w:rsid w:val="00C67066"/>
    <w:rsid w:val="00C6719D"/>
    <w:rsid w:val="00C6788B"/>
    <w:rsid w:val="00C67EDD"/>
    <w:rsid w:val="00C71008"/>
    <w:rsid w:val="00C72277"/>
    <w:rsid w:val="00C75911"/>
    <w:rsid w:val="00C75A28"/>
    <w:rsid w:val="00C75E2E"/>
    <w:rsid w:val="00C7678A"/>
    <w:rsid w:val="00C76DE6"/>
    <w:rsid w:val="00C77687"/>
    <w:rsid w:val="00C807E9"/>
    <w:rsid w:val="00C8157B"/>
    <w:rsid w:val="00C8190B"/>
    <w:rsid w:val="00C833C7"/>
    <w:rsid w:val="00C836EE"/>
    <w:rsid w:val="00C8414B"/>
    <w:rsid w:val="00C90851"/>
    <w:rsid w:val="00C93490"/>
    <w:rsid w:val="00C934BD"/>
    <w:rsid w:val="00C94392"/>
    <w:rsid w:val="00C96666"/>
    <w:rsid w:val="00C97438"/>
    <w:rsid w:val="00C975F8"/>
    <w:rsid w:val="00CA3D08"/>
    <w:rsid w:val="00CA5D7E"/>
    <w:rsid w:val="00CA7E06"/>
    <w:rsid w:val="00CB052D"/>
    <w:rsid w:val="00CB1340"/>
    <w:rsid w:val="00CB24B4"/>
    <w:rsid w:val="00CB37BF"/>
    <w:rsid w:val="00CB5838"/>
    <w:rsid w:val="00CB5A43"/>
    <w:rsid w:val="00CB6BE7"/>
    <w:rsid w:val="00CC049A"/>
    <w:rsid w:val="00CC0838"/>
    <w:rsid w:val="00CC1533"/>
    <w:rsid w:val="00CC230E"/>
    <w:rsid w:val="00CC2A94"/>
    <w:rsid w:val="00CC575A"/>
    <w:rsid w:val="00CC6052"/>
    <w:rsid w:val="00CC6C3F"/>
    <w:rsid w:val="00CD062F"/>
    <w:rsid w:val="00CD1E0F"/>
    <w:rsid w:val="00CD2674"/>
    <w:rsid w:val="00CD2928"/>
    <w:rsid w:val="00CD2A3F"/>
    <w:rsid w:val="00CD5717"/>
    <w:rsid w:val="00CD64DB"/>
    <w:rsid w:val="00CD6603"/>
    <w:rsid w:val="00CD67CD"/>
    <w:rsid w:val="00CD6828"/>
    <w:rsid w:val="00CD733E"/>
    <w:rsid w:val="00CE0061"/>
    <w:rsid w:val="00CE021C"/>
    <w:rsid w:val="00CE147F"/>
    <w:rsid w:val="00CE1DC5"/>
    <w:rsid w:val="00CE2FD7"/>
    <w:rsid w:val="00CE3163"/>
    <w:rsid w:val="00CE35C9"/>
    <w:rsid w:val="00CE37C6"/>
    <w:rsid w:val="00CE4159"/>
    <w:rsid w:val="00CE6FAB"/>
    <w:rsid w:val="00CF19D6"/>
    <w:rsid w:val="00CF2BF6"/>
    <w:rsid w:val="00CF3744"/>
    <w:rsid w:val="00CF4223"/>
    <w:rsid w:val="00D01554"/>
    <w:rsid w:val="00D01C9F"/>
    <w:rsid w:val="00D01E85"/>
    <w:rsid w:val="00D0242F"/>
    <w:rsid w:val="00D02C75"/>
    <w:rsid w:val="00D035E5"/>
    <w:rsid w:val="00D044F3"/>
    <w:rsid w:val="00D075AC"/>
    <w:rsid w:val="00D0789D"/>
    <w:rsid w:val="00D109CC"/>
    <w:rsid w:val="00D10C5C"/>
    <w:rsid w:val="00D117E6"/>
    <w:rsid w:val="00D12931"/>
    <w:rsid w:val="00D1668D"/>
    <w:rsid w:val="00D1695D"/>
    <w:rsid w:val="00D17979"/>
    <w:rsid w:val="00D17BB4"/>
    <w:rsid w:val="00D2130D"/>
    <w:rsid w:val="00D2189E"/>
    <w:rsid w:val="00D23F8C"/>
    <w:rsid w:val="00D264C7"/>
    <w:rsid w:val="00D276D2"/>
    <w:rsid w:val="00D27862"/>
    <w:rsid w:val="00D31969"/>
    <w:rsid w:val="00D31D1F"/>
    <w:rsid w:val="00D327B1"/>
    <w:rsid w:val="00D32DDD"/>
    <w:rsid w:val="00D33266"/>
    <w:rsid w:val="00D333F4"/>
    <w:rsid w:val="00D34DA2"/>
    <w:rsid w:val="00D35986"/>
    <w:rsid w:val="00D37FBF"/>
    <w:rsid w:val="00D40696"/>
    <w:rsid w:val="00D408FA"/>
    <w:rsid w:val="00D4245E"/>
    <w:rsid w:val="00D437EE"/>
    <w:rsid w:val="00D43FB4"/>
    <w:rsid w:val="00D44696"/>
    <w:rsid w:val="00D46859"/>
    <w:rsid w:val="00D475DD"/>
    <w:rsid w:val="00D50BD2"/>
    <w:rsid w:val="00D52908"/>
    <w:rsid w:val="00D52E4E"/>
    <w:rsid w:val="00D54890"/>
    <w:rsid w:val="00D5498D"/>
    <w:rsid w:val="00D55F16"/>
    <w:rsid w:val="00D5601C"/>
    <w:rsid w:val="00D60453"/>
    <w:rsid w:val="00D6096D"/>
    <w:rsid w:val="00D60ECD"/>
    <w:rsid w:val="00D62812"/>
    <w:rsid w:val="00D6490A"/>
    <w:rsid w:val="00D6490D"/>
    <w:rsid w:val="00D66BAB"/>
    <w:rsid w:val="00D71327"/>
    <w:rsid w:val="00D71F32"/>
    <w:rsid w:val="00D7238E"/>
    <w:rsid w:val="00D72E8A"/>
    <w:rsid w:val="00D7312D"/>
    <w:rsid w:val="00D73CE0"/>
    <w:rsid w:val="00D741A9"/>
    <w:rsid w:val="00D75923"/>
    <w:rsid w:val="00D7718F"/>
    <w:rsid w:val="00D77398"/>
    <w:rsid w:val="00D77CFD"/>
    <w:rsid w:val="00D77EDD"/>
    <w:rsid w:val="00D80562"/>
    <w:rsid w:val="00D81D20"/>
    <w:rsid w:val="00D83C59"/>
    <w:rsid w:val="00D8793A"/>
    <w:rsid w:val="00D87EA0"/>
    <w:rsid w:val="00D9044B"/>
    <w:rsid w:val="00D91034"/>
    <w:rsid w:val="00D913A6"/>
    <w:rsid w:val="00D91966"/>
    <w:rsid w:val="00D91A65"/>
    <w:rsid w:val="00D927B1"/>
    <w:rsid w:val="00D946D8"/>
    <w:rsid w:val="00D948FD"/>
    <w:rsid w:val="00D95C38"/>
    <w:rsid w:val="00D962C7"/>
    <w:rsid w:val="00DA1B8C"/>
    <w:rsid w:val="00DA41ED"/>
    <w:rsid w:val="00DA5C36"/>
    <w:rsid w:val="00DA6F3C"/>
    <w:rsid w:val="00DA749B"/>
    <w:rsid w:val="00DA7876"/>
    <w:rsid w:val="00DB0510"/>
    <w:rsid w:val="00DB0B0F"/>
    <w:rsid w:val="00DB1C72"/>
    <w:rsid w:val="00DB29FB"/>
    <w:rsid w:val="00DB3727"/>
    <w:rsid w:val="00DB37B9"/>
    <w:rsid w:val="00DB4180"/>
    <w:rsid w:val="00DB5596"/>
    <w:rsid w:val="00DB5CBB"/>
    <w:rsid w:val="00DB6E50"/>
    <w:rsid w:val="00DB6F42"/>
    <w:rsid w:val="00DB79A2"/>
    <w:rsid w:val="00DC0227"/>
    <w:rsid w:val="00DC0843"/>
    <w:rsid w:val="00DC1971"/>
    <w:rsid w:val="00DC235D"/>
    <w:rsid w:val="00DC23D4"/>
    <w:rsid w:val="00DC36E3"/>
    <w:rsid w:val="00DC3C61"/>
    <w:rsid w:val="00DC3FF4"/>
    <w:rsid w:val="00DC4BE5"/>
    <w:rsid w:val="00DC5DE3"/>
    <w:rsid w:val="00DC664F"/>
    <w:rsid w:val="00DC6CD0"/>
    <w:rsid w:val="00DC7B3D"/>
    <w:rsid w:val="00DD0344"/>
    <w:rsid w:val="00DD05CB"/>
    <w:rsid w:val="00DD19AF"/>
    <w:rsid w:val="00DD340F"/>
    <w:rsid w:val="00DD3698"/>
    <w:rsid w:val="00DD417D"/>
    <w:rsid w:val="00DD6345"/>
    <w:rsid w:val="00DD6CB0"/>
    <w:rsid w:val="00DD7428"/>
    <w:rsid w:val="00DD78FF"/>
    <w:rsid w:val="00DE1D13"/>
    <w:rsid w:val="00DE1FC4"/>
    <w:rsid w:val="00DE2604"/>
    <w:rsid w:val="00DE2EF3"/>
    <w:rsid w:val="00DE4C74"/>
    <w:rsid w:val="00DE513B"/>
    <w:rsid w:val="00DE79E1"/>
    <w:rsid w:val="00DF0945"/>
    <w:rsid w:val="00DF314A"/>
    <w:rsid w:val="00DF320E"/>
    <w:rsid w:val="00DF382A"/>
    <w:rsid w:val="00DF42CD"/>
    <w:rsid w:val="00DF6193"/>
    <w:rsid w:val="00DF788A"/>
    <w:rsid w:val="00E008A8"/>
    <w:rsid w:val="00E019C1"/>
    <w:rsid w:val="00E019DD"/>
    <w:rsid w:val="00E03F4C"/>
    <w:rsid w:val="00E0431C"/>
    <w:rsid w:val="00E04412"/>
    <w:rsid w:val="00E05D55"/>
    <w:rsid w:val="00E06070"/>
    <w:rsid w:val="00E119BC"/>
    <w:rsid w:val="00E11DD6"/>
    <w:rsid w:val="00E1200E"/>
    <w:rsid w:val="00E127E8"/>
    <w:rsid w:val="00E14354"/>
    <w:rsid w:val="00E14A3E"/>
    <w:rsid w:val="00E15055"/>
    <w:rsid w:val="00E16709"/>
    <w:rsid w:val="00E1695A"/>
    <w:rsid w:val="00E2150A"/>
    <w:rsid w:val="00E21E51"/>
    <w:rsid w:val="00E23125"/>
    <w:rsid w:val="00E23304"/>
    <w:rsid w:val="00E25AF0"/>
    <w:rsid w:val="00E272FF"/>
    <w:rsid w:val="00E278CB"/>
    <w:rsid w:val="00E300EE"/>
    <w:rsid w:val="00E31990"/>
    <w:rsid w:val="00E31BD6"/>
    <w:rsid w:val="00E33841"/>
    <w:rsid w:val="00E34E30"/>
    <w:rsid w:val="00E352F3"/>
    <w:rsid w:val="00E3650D"/>
    <w:rsid w:val="00E37CCE"/>
    <w:rsid w:val="00E40A12"/>
    <w:rsid w:val="00E42C59"/>
    <w:rsid w:val="00E43B7D"/>
    <w:rsid w:val="00E44170"/>
    <w:rsid w:val="00E44742"/>
    <w:rsid w:val="00E4485E"/>
    <w:rsid w:val="00E457FE"/>
    <w:rsid w:val="00E45D4C"/>
    <w:rsid w:val="00E463DF"/>
    <w:rsid w:val="00E47035"/>
    <w:rsid w:val="00E47A4E"/>
    <w:rsid w:val="00E47BA2"/>
    <w:rsid w:val="00E51428"/>
    <w:rsid w:val="00E53105"/>
    <w:rsid w:val="00E5449F"/>
    <w:rsid w:val="00E54597"/>
    <w:rsid w:val="00E54DEE"/>
    <w:rsid w:val="00E55F06"/>
    <w:rsid w:val="00E55F3F"/>
    <w:rsid w:val="00E57019"/>
    <w:rsid w:val="00E61B88"/>
    <w:rsid w:val="00E61C50"/>
    <w:rsid w:val="00E61D1D"/>
    <w:rsid w:val="00E6243B"/>
    <w:rsid w:val="00E62558"/>
    <w:rsid w:val="00E62D1C"/>
    <w:rsid w:val="00E63ED3"/>
    <w:rsid w:val="00E65E33"/>
    <w:rsid w:val="00E70ABB"/>
    <w:rsid w:val="00E71711"/>
    <w:rsid w:val="00E7291C"/>
    <w:rsid w:val="00E73978"/>
    <w:rsid w:val="00E7407B"/>
    <w:rsid w:val="00E75657"/>
    <w:rsid w:val="00E75984"/>
    <w:rsid w:val="00E75E37"/>
    <w:rsid w:val="00E80346"/>
    <w:rsid w:val="00E81DFB"/>
    <w:rsid w:val="00E82AC4"/>
    <w:rsid w:val="00E82D2B"/>
    <w:rsid w:val="00E836E5"/>
    <w:rsid w:val="00E837F0"/>
    <w:rsid w:val="00E83929"/>
    <w:rsid w:val="00E85EEC"/>
    <w:rsid w:val="00E863BB"/>
    <w:rsid w:val="00E86A72"/>
    <w:rsid w:val="00E87165"/>
    <w:rsid w:val="00E901A3"/>
    <w:rsid w:val="00E90BEF"/>
    <w:rsid w:val="00E92946"/>
    <w:rsid w:val="00E9307F"/>
    <w:rsid w:val="00E935DD"/>
    <w:rsid w:val="00E95162"/>
    <w:rsid w:val="00EA2814"/>
    <w:rsid w:val="00EA4E06"/>
    <w:rsid w:val="00EA5102"/>
    <w:rsid w:val="00EA562F"/>
    <w:rsid w:val="00EA7027"/>
    <w:rsid w:val="00EA7323"/>
    <w:rsid w:val="00EB0036"/>
    <w:rsid w:val="00EB03F7"/>
    <w:rsid w:val="00EB19F2"/>
    <w:rsid w:val="00EB2BC1"/>
    <w:rsid w:val="00EB2C43"/>
    <w:rsid w:val="00EB2FD4"/>
    <w:rsid w:val="00EB4946"/>
    <w:rsid w:val="00EB4A50"/>
    <w:rsid w:val="00EB7AE7"/>
    <w:rsid w:val="00EB7FAB"/>
    <w:rsid w:val="00EC0084"/>
    <w:rsid w:val="00EC1048"/>
    <w:rsid w:val="00EC1723"/>
    <w:rsid w:val="00EC1BEF"/>
    <w:rsid w:val="00EC3EE7"/>
    <w:rsid w:val="00EC50A9"/>
    <w:rsid w:val="00EC5293"/>
    <w:rsid w:val="00EC5477"/>
    <w:rsid w:val="00EC6ABF"/>
    <w:rsid w:val="00EC76F2"/>
    <w:rsid w:val="00EC7802"/>
    <w:rsid w:val="00EC7A23"/>
    <w:rsid w:val="00ED033C"/>
    <w:rsid w:val="00ED056D"/>
    <w:rsid w:val="00ED07D7"/>
    <w:rsid w:val="00ED10B3"/>
    <w:rsid w:val="00ED3D61"/>
    <w:rsid w:val="00ED48B9"/>
    <w:rsid w:val="00ED4C74"/>
    <w:rsid w:val="00ED64C6"/>
    <w:rsid w:val="00EE0B33"/>
    <w:rsid w:val="00EE0CCB"/>
    <w:rsid w:val="00EE1128"/>
    <w:rsid w:val="00EE341C"/>
    <w:rsid w:val="00EE48BD"/>
    <w:rsid w:val="00EE5199"/>
    <w:rsid w:val="00EE6F03"/>
    <w:rsid w:val="00EE7B5C"/>
    <w:rsid w:val="00EE7BFE"/>
    <w:rsid w:val="00EE7DAE"/>
    <w:rsid w:val="00EF0664"/>
    <w:rsid w:val="00EF1C33"/>
    <w:rsid w:val="00EF393C"/>
    <w:rsid w:val="00EF59A8"/>
    <w:rsid w:val="00EF5AA2"/>
    <w:rsid w:val="00EF5AFB"/>
    <w:rsid w:val="00EF5FF2"/>
    <w:rsid w:val="00EF6D85"/>
    <w:rsid w:val="00EF6F20"/>
    <w:rsid w:val="00EF7922"/>
    <w:rsid w:val="00EF7C75"/>
    <w:rsid w:val="00F002BC"/>
    <w:rsid w:val="00F0083D"/>
    <w:rsid w:val="00F01781"/>
    <w:rsid w:val="00F02062"/>
    <w:rsid w:val="00F03FD8"/>
    <w:rsid w:val="00F058C8"/>
    <w:rsid w:val="00F0597E"/>
    <w:rsid w:val="00F05AD8"/>
    <w:rsid w:val="00F07146"/>
    <w:rsid w:val="00F07568"/>
    <w:rsid w:val="00F10F66"/>
    <w:rsid w:val="00F13434"/>
    <w:rsid w:val="00F14763"/>
    <w:rsid w:val="00F15A48"/>
    <w:rsid w:val="00F17170"/>
    <w:rsid w:val="00F20BE8"/>
    <w:rsid w:val="00F20D0D"/>
    <w:rsid w:val="00F219E1"/>
    <w:rsid w:val="00F22631"/>
    <w:rsid w:val="00F22D68"/>
    <w:rsid w:val="00F23372"/>
    <w:rsid w:val="00F23411"/>
    <w:rsid w:val="00F238D0"/>
    <w:rsid w:val="00F2445A"/>
    <w:rsid w:val="00F24A5F"/>
    <w:rsid w:val="00F2593D"/>
    <w:rsid w:val="00F262BD"/>
    <w:rsid w:val="00F26BF1"/>
    <w:rsid w:val="00F26CF6"/>
    <w:rsid w:val="00F277D4"/>
    <w:rsid w:val="00F27F2E"/>
    <w:rsid w:val="00F31C97"/>
    <w:rsid w:val="00F33BC8"/>
    <w:rsid w:val="00F33D0E"/>
    <w:rsid w:val="00F35838"/>
    <w:rsid w:val="00F36502"/>
    <w:rsid w:val="00F366CC"/>
    <w:rsid w:val="00F36FD0"/>
    <w:rsid w:val="00F377E7"/>
    <w:rsid w:val="00F410BA"/>
    <w:rsid w:val="00F43209"/>
    <w:rsid w:val="00F43C19"/>
    <w:rsid w:val="00F43DE8"/>
    <w:rsid w:val="00F458C6"/>
    <w:rsid w:val="00F45AA5"/>
    <w:rsid w:val="00F45EE2"/>
    <w:rsid w:val="00F474F5"/>
    <w:rsid w:val="00F47694"/>
    <w:rsid w:val="00F50AFB"/>
    <w:rsid w:val="00F514D1"/>
    <w:rsid w:val="00F51580"/>
    <w:rsid w:val="00F52764"/>
    <w:rsid w:val="00F530C1"/>
    <w:rsid w:val="00F550C9"/>
    <w:rsid w:val="00F55FF9"/>
    <w:rsid w:val="00F56DD6"/>
    <w:rsid w:val="00F56FF1"/>
    <w:rsid w:val="00F57E89"/>
    <w:rsid w:val="00F602DD"/>
    <w:rsid w:val="00F605AE"/>
    <w:rsid w:val="00F63931"/>
    <w:rsid w:val="00F645DC"/>
    <w:rsid w:val="00F65556"/>
    <w:rsid w:val="00F65935"/>
    <w:rsid w:val="00F65EA3"/>
    <w:rsid w:val="00F706F5"/>
    <w:rsid w:val="00F70AE6"/>
    <w:rsid w:val="00F70C2A"/>
    <w:rsid w:val="00F73829"/>
    <w:rsid w:val="00F74268"/>
    <w:rsid w:val="00F7452B"/>
    <w:rsid w:val="00F75464"/>
    <w:rsid w:val="00F779DE"/>
    <w:rsid w:val="00F77C26"/>
    <w:rsid w:val="00F77CDE"/>
    <w:rsid w:val="00F77F8D"/>
    <w:rsid w:val="00F80344"/>
    <w:rsid w:val="00F80657"/>
    <w:rsid w:val="00F8156B"/>
    <w:rsid w:val="00F8199F"/>
    <w:rsid w:val="00F82074"/>
    <w:rsid w:val="00F8232E"/>
    <w:rsid w:val="00F838BA"/>
    <w:rsid w:val="00F874C7"/>
    <w:rsid w:val="00F92019"/>
    <w:rsid w:val="00F9283A"/>
    <w:rsid w:val="00F93554"/>
    <w:rsid w:val="00F94D78"/>
    <w:rsid w:val="00F95B40"/>
    <w:rsid w:val="00F9630F"/>
    <w:rsid w:val="00F96E10"/>
    <w:rsid w:val="00FA0F17"/>
    <w:rsid w:val="00FA23EF"/>
    <w:rsid w:val="00FA2A1E"/>
    <w:rsid w:val="00FA5E64"/>
    <w:rsid w:val="00FA618C"/>
    <w:rsid w:val="00FA6BA7"/>
    <w:rsid w:val="00FA7404"/>
    <w:rsid w:val="00FA78CE"/>
    <w:rsid w:val="00FB1C92"/>
    <w:rsid w:val="00FB1CAE"/>
    <w:rsid w:val="00FB4198"/>
    <w:rsid w:val="00FB4BC3"/>
    <w:rsid w:val="00FB5FDD"/>
    <w:rsid w:val="00FB61D9"/>
    <w:rsid w:val="00FC10E2"/>
    <w:rsid w:val="00FC1890"/>
    <w:rsid w:val="00FC1E83"/>
    <w:rsid w:val="00FC260A"/>
    <w:rsid w:val="00FC2710"/>
    <w:rsid w:val="00FC2D36"/>
    <w:rsid w:val="00FC6E94"/>
    <w:rsid w:val="00FD387B"/>
    <w:rsid w:val="00FD58EE"/>
    <w:rsid w:val="00FD5CA2"/>
    <w:rsid w:val="00FE3D02"/>
    <w:rsid w:val="00FF03F3"/>
    <w:rsid w:val="00FF058D"/>
    <w:rsid w:val="00FF060D"/>
    <w:rsid w:val="00FF0AEF"/>
    <w:rsid w:val="00FF1D98"/>
    <w:rsid w:val="00FF37CC"/>
    <w:rsid w:val="00FF3EED"/>
    <w:rsid w:val="00FF498F"/>
    <w:rsid w:val="00FF5567"/>
    <w:rsid w:val="00FF6A8D"/>
    <w:rsid w:val="00FF76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Closing" w:uiPriority="99"/>
    <w:lsdException w:name="Body Text" w:uiPriority="99"/>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Normal (Web)" w:qFormat="1"/>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34DA2"/>
    <w:rPr>
      <w:rFonts w:eastAsia="MS Mincho"/>
      <w:sz w:val="24"/>
      <w:szCs w:val="24"/>
      <w:lang w:eastAsia="ar-SA"/>
    </w:rPr>
  </w:style>
  <w:style w:type="paragraph" w:styleId="1">
    <w:name w:val="heading 1"/>
    <w:aliases w:val="Знак Знак"/>
    <w:basedOn w:val="a0"/>
    <w:next w:val="a0"/>
    <w:link w:val="10"/>
    <w:uiPriority w:val="9"/>
    <w:qFormat/>
    <w:rsid w:val="009D7F23"/>
    <w:pPr>
      <w:keepNext/>
      <w:tabs>
        <w:tab w:val="num" w:pos="0"/>
      </w:tabs>
      <w:ind w:left="360" w:hanging="360"/>
      <w:jc w:val="center"/>
      <w:outlineLvl w:val="0"/>
    </w:pPr>
    <w:rPr>
      <w:sz w:val="32"/>
    </w:rPr>
  </w:style>
  <w:style w:type="paragraph" w:styleId="21">
    <w:name w:val="heading 2"/>
    <w:aliases w:val="Заголовок 2 Знак Знак"/>
    <w:basedOn w:val="a0"/>
    <w:next w:val="a0"/>
    <w:link w:val="22"/>
    <w:uiPriority w:val="9"/>
    <w:qFormat/>
    <w:rsid w:val="009D7F23"/>
    <w:pPr>
      <w:keepNext/>
      <w:spacing w:before="240" w:after="60"/>
      <w:ind w:left="360" w:hanging="360"/>
      <w:outlineLvl w:val="1"/>
    </w:pPr>
    <w:rPr>
      <w:rFonts w:eastAsia="Times New Roman"/>
      <w:sz w:val="20"/>
    </w:rPr>
  </w:style>
  <w:style w:type="paragraph" w:styleId="31">
    <w:name w:val="heading 3"/>
    <w:basedOn w:val="a0"/>
    <w:next w:val="a0"/>
    <w:link w:val="32"/>
    <w:qFormat/>
    <w:rsid w:val="009D7F23"/>
    <w:pPr>
      <w:keepNext/>
      <w:spacing w:before="240" w:after="60"/>
      <w:ind w:left="360" w:hanging="360"/>
      <w:outlineLvl w:val="2"/>
    </w:pPr>
    <w:rPr>
      <w:rFonts w:ascii="Arial" w:hAnsi="Arial"/>
      <w:b/>
      <w:bCs/>
      <w:sz w:val="26"/>
      <w:szCs w:val="26"/>
    </w:rPr>
  </w:style>
  <w:style w:type="paragraph" w:styleId="41">
    <w:name w:val="heading 4"/>
    <w:basedOn w:val="a0"/>
    <w:next w:val="a0"/>
    <w:link w:val="42"/>
    <w:qFormat/>
    <w:rsid w:val="009D7F23"/>
    <w:pPr>
      <w:keepNext/>
      <w:tabs>
        <w:tab w:val="left" w:pos="4700"/>
      </w:tabs>
      <w:ind w:left="360" w:hanging="360"/>
      <w:outlineLvl w:val="3"/>
    </w:pPr>
    <w:rPr>
      <w:sz w:val="28"/>
    </w:rPr>
  </w:style>
  <w:style w:type="paragraph" w:styleId="51">
    <w:name w:val="heading 5"/>
    <w:basedOn w:val="a0"/>
    <w:next w:val="a0"/>
    <w:link w:val="52"/>
    <w:qFormat/>
    <w:rsid w:val="009D7F23"/>
    <w:pPr>
      <w:spacing w:before="240" w:after="60"/>
      <w:ind w:left="360" w:hanging="360"/>
      <w:outlineLvl w:val="4"/>
    </w:pPr>
    <w:rPr>
      <w:b/>
      <w:bCs/>
      <w:i/>
      <w:iCs/>
      <w:sz w:val="26"/>
      <w:szCs w:val="26"/>
    </w:rPr>
  </w:style>
  <w:style w:type="paragraph" w:styleId="6">
    <w:name w:val="heading 6"/>
    <w:basedOn w:val="a0"/>
    <w:next w:val="a0"/>
    <w:link w:val="60"/>
    <w:qFormat/>
    <w:rsid w:val="009D7F23"/>
    <w:pPr>
      <w:spacing w:before="240" w:after="60"/>
      <w:ind w:left="360" w:hanging="360"/>
      <w:outlineLvl w:val="5"/>
    </w:pPr>
    <w:rPr>
      <w:b/>
      <w:bCs/>
      <w:sz w:val="22"/>
      <w:szCs w:val="22"/>
    </w:rPr>
  </w:style>
  <w:style w:type="paragraph" w:styleId="7">
    <w:name w:val="heading 7"/>
    <w:basedOn w:val="a0"/>
    <w:next w:val="a0"/>
    <w:link w:val="70"/>
    <w:qFormat/>
    <w:rsid w:val="009D7F23"/>
    <w:pPr>
      <w:spacing w:before="240" w:after="60"/>
      <w:outlineLvl w:val="6"/>
    </w:pPr>
  </w:style>
  <w:style w:type="paragraph" w:styleId="8">
    <w:name w:val="heading 8"/>
    <w:basedOn w:val="a0"/>
    <w:next w:val="a0"/>
    <w:link w:val="80"/>
    <w:qFormat/>
    <w:rsid w:val="009D7F23"/>
    <w:pPr>
      <w:spacing w:before="240" w:after="60"/>
      <w:outlineLvl w:val="7"/>
    </w:pPr>
    <w:rPr>
      <w:i/>
      <w:iCs/>
    </w:rPr>
  </w:style>
  <w:style w:type="paragraph" w:styleId="9">
    <w:name w:val="heading 9"/>
    <w:basedOn w:val="a0"/>
    <w:next w:val="a0"/>
    <w:link w:val="90"/>
    <w:qFormat/>
    <w:rsid w:val="009D7F23"/>
    <w:p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нак Знак Знак1"/>
    <w:link w:val="1"/>
    <w:uiPriority w:val="9"/>
    <w:rsid w:val="003C3AA4"/>
    <w:rPr>
      <w:rFonts w:eastAsia="MS Mincho"/>
      <w:sz w:val="32"/>
      <w:szCs w:val="24"/>
      <w:lang w:val="ru-RU" w:eastAsia="ar-SA"/>
    </w:rPr>
  </w:style>
  <w:style w:type="character" w:customStyle="1" w:styleId="22">
    <w:name w:val="Заголовок 2 Знак"/>
    <w:aliases w:val="Заголовок 2 Знак Знак Знак1"/>
    <w:link w:val="21"/>
    <w:uiPriority w:val="9"/>
    <w:rsid w:val="003C3AA4"/>
    <w:rPr>
      <w:szCs w:val="24"/>
      <w:lang w:val="ru-RU" w:eastAsia="ar-SA"/>
    </w:rPr>
  </w:style>
  <w:style w:type="character" w:customStyle="1" w:styleId="32">
    <w:name w:val="Заголовок 3 Знак"/>
    <w:link w:val="31"/>
    <w:rsid w:val="003C3AA4"/>
    <w:rPr>
      <w:rFonts w:ascii="Arial" w:eastAsia="MS Mincho" w:hAnsi="Arial" w:cs="Arial"/>
      <w:b/>
      <w:bCs/>
      <w:sz w:val="26"/>
      <w:szCs w:val="26"/>
      <w:lang w:eastAsia="ar-SA"/>
    </w:rPr>
  </w:style>
  <w:style w:type="character" w:customStyle="1" w:styleId="42">
    <w:name w:val="Заголовок 4 Знак"/>
    <w:link w:val="41"/>
    <w:rsid w:val="003C3AA4"/>
    <w:rPr>
      <w:rFonts w:eastAsia="MS Mincho"/>
      <w:sz w:val="28"/>
      <w:szCs w:val="24"/>
      <w:lang w:eastAsia="ar-SA"/>
    </w:rPr>
  </w:style>
  <w:style w:type="character" w:customStyle="1" w:styleId="52">
    <w:name w:val="Заголовок 5 Знак"/>
    <w:link w:val="51"/>
    <w:rsid w:val="003C3AA4"/>
    <w:rPr>
      <w:rFonts w:eastAsia="MS Mincho"/>
      <w:b/>
      <w:bCs/>
      <w:i/>
      <w:iCs/>
      <w:sz w:val="26"/>
      <w:szCs w:val="26"/>
      <w:lang w:eastAsia="ar-SA"/>
    </w:rPr>
  </w:style>
  <w:style w:type="character" w:customStyle="1" w:styleId="60">
    <w:name w:val="Заголовок 6 Знак"/>
    <w:link w:val="6"/>
    <w:rsid w:val="003C3AA4"/>
    <w:rPr>
      <w:rFonts w:eastAsia="MS Mincho"/>
      <w:b/>
      <w:bCs/>
      <w:sz w:val="22"/>
      <w:szCs w:val="22"/>
      <w:lang w:eastAsia="ar-SA"/>
    </w:rPr>
  </w:style>
  <w:style w:type="character" w:customStyle="1" w:styleId="70">
    <w:name w:val="Заголовок 7 Знак"/>
    <w:link w:val="7"/>
    <w:rsid w:val="003C3AA4"/>
    <w:rPr>
      <w:rFonts w:eastAsia="MS Mincho"/>
      <w:sz w:val="24"/>
      <w:szCs w:val="24"/>
      <w:lang w:eastAsia="ar-SA"/>
    </w:rPr>
  </w:style>
  <w:style w:type="character" w:customStyle="1" w:styleId="80">
    <w:name w:val="Заголовок 8 Знак"/>
    <w:link w:val="8"/>
    <w:rsid w:val="003C3AA4"/>
    <w:rPr>
      <w:rFonts w:eastAsia="MS Mincho"/>
      <w:i/>
      <w:iCs/>
      <w:sz w:val="24"/>
      <w:szCs w:val="24"/>
      <w:lang w:eastAsia="ar-SA"/>
    </w:rPr>
  </w:style>
  <w:style w:type="character" w:customStyle="1" w:styleId="90">
    <w:name w:val="Заголовок 9 Знак"/>
    <w:link w:val="9"/>
    <w:rsid w:val="003C3AA4"/>
    <w:rPr>
      <w:rFonts w:ascii="Arial" w:eastAsia="MS Mincho" w:hAnsi="Arial" w:cs="Arial"/>
      <w:sz w:val="22"/>
      <w:szCs w:val="22"/>
      <w:lang w:eastAsia="ar-SA"/>
    </w:rPr>
  </w:style>
  <w:style w:type="character" w:customStyle="1" w:styleId="WW8Num1z0">
    <w:name w:val="WW8Num1z0"/>
    <w:rsid w:val="009D7F23"/>
    <w:rPr>
      <w:rFonts w:ascii="Symbol" w:hAnsi="Symbol"/>
    </w:rPr>
  </w:style>
  <w:style w:type="character" w:customStyle="1" w:styleId="WW8Num6z0">
    <w:name w:val="WW8Num6z0"/>
    <w:rsid w:val="009D7F23"/>
    <w:rPr>
      <w:rFonts w:ascii="Symbol" w:hAnsi="Symbol"/>
    </w:rPr>
  </w:style>
  <w:style w:type="character" w:customStyle="1" w:styleId="WW8Num7z0">
    <w:name w:val="WW8Num7z0"/>
    <w:rsid w:val="009D7F23"/>
    <w:rPr>
      <w:rFonts w:ascii="Symbol" w:hAnsi="Symbol"/>
    </w:rPr>
  </w:style>
  <w:style w:type="character" w:customStyle="1" w:styleId="WW8Num8z0">
    <w:name w:val="WW8Num8z0"/>
    <w:rsid w:val="009D7F23"/>
    <w:rPr>
      <w:rFonts w:ascii="Symbol" w:hAnsi="Symbol"/>
    </w:rPr>
  </w:style>
  <w:style w:type="character" w:customStyle="1" w:styleId="WW8Num9z0">
    <w:name w:val="WW8Num9z0"/>
    <w:rsid w:val="009D7F23"/>
    <w:rPr>
      <w:rFonts w:ascii="Symbol" w:hAnsi="Symbol"/>
    </w:rPr>
  </w:style>
  <w:style w:type="character" w:customStyle="1" w:styleId="WW8Num11z0">
    <w:name w:val="WW8Num11z0"/>
    <w:rsid w:val="009D7F23"/>
    <w:rPr>
      <w:rFonts w:ascii="Symbol" w:hAnsi="Symbol"/>
    </w:rPr>
  </w:style>
  <w:style w:type="character" w:customStyle="1" w:styleId="WW8Num12z0">
    <w:name w:val="WW8Num12z0"/>
    <w:rsid w:val="009D7F23"/>
    <w:rPr>
      <w:rFonts w:ascii="GOST 2.304 type A" w:hAnsi="GOST 2.304 type A"/>
    </w:rPr>
  </w:style>
  <w:style w:type="character" w:customStyle="1" w:styleId="WW8Num12z1">
    <w:name w:val="WW8Num12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2z2">
    <w:name w:val="WW8Num12z2"/>
    <w:rsid w:val="009D7F23"/>
    <w:rPr>
      <w:b/>
    </w:rPr>
  </w:style>
  <w:style w:type="character" w:customStyle="1" w:styleId="WW8Num13z0">
    <w:name w:val="WW8Num13z0"/>
    <w:rsid w:val="009D7F23"/>
    <w:rPr>
      <w:rFonts w:ascii="GOST 2.304 type A" w:hAnsi="GOST 2.304 type A"/>
    </w:rPr>
  </w:style>
  <w:style w:type="character" w:customStyle="1" w:styleId="WW8Num14z0">
    <w:name w:val="WW8Num14z0"/>
    <w:rsid w:val="009D7F23"/>
    <w:rPr>
      <w:rFonts w:ascii="OpenSymbol" w:hAnsi="OpenSymbol"/>
    </w:rPr>
  </w:style>
  <w:style w:type="character" w:customStyle="1" w:styleId="WW8Num17z0">
    <w:name w:val="WW8Num17z0"/>
    <w:rsid w:val="009D7F23"/>
    <w:rPr>
      <w:rFonts w:ascii="GOST 2.304 type A" w:hAnsi="GOST 2.304 type A"/>
    </w:rPr>
  </w:style>
  <w:style w:type="character" w:customStyle="1" w:styleId="WW8Num17z1">
    <w:name w:val="WW8Num17z1"/>
    <w:rsid w:val="009D7F23"/>
    <w:rPr>
      <w:b w:val="0"/>
      <w:bCs/>
      <w:i w:val="0"/>
      <w:iCs w:val="0"/>
      <w:caps w:val="0"/>
      <w:smallCaps w:val="0"/>
      <w:strike w:val="0"/>
      <w:dstrike w:val="0"/>
      <w:outline w:val="0"/>
      <w:shadow w:val="0"/>
      <w:vanish w:val="0"/>
      <w:spacing w:val="0"/>
      <w:kern w:val="1"/>
      <w:position w:val="0"/>
      <w:sz w:val="28"/>
      <w:szCs w:val="28"/>
      <w:u w:val="none"/>
      <w:vertAlign w:val="baseline"/>
      <w:em w:val="none"/>
    </w:rPr>
  </w:style>
  <w:style w:type="character" w:customStyle="1" w:styleId="WW8Num17z2">
    <w:name w:val="WW8Num17z2"/>
    <w:rsid w:val="009D7F23"/>
    <w:rPr>
      <w:b w:val="0"/>
    </w:rPr>
  </w:style>
  <w:style w:type="character" w:customStyle="1" w:styleId="WW8Num18z0">
    <w:name w:val="WW8Num18z0"/>
    <w:rsid w:val="009D7F23"/>
    <w:rPr>
      <w:rFonts w:ascii="GOST 2.304 type A" w:hAnsi="GOST 2.304 type A"/>
    </w:rPr>
  </w:style>
  <w:style w:type="character" w:customStyle="1" w:styleId="WW8Num18z1">
    <w:name w:val="WW8Num18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8z2">
    <w:name w:val="WW8Num18z2"/>
    <w:rsid w:val="009D7F23"/>
    <w:rPr>
      <w:b/>
    </w:rPr>
  </w:style>
  <w:style w:type="character" w:customStyle="1" w:styleId="WW8Num19z0">
    <w:name w:val="WW8Num19z0"/>
    <w:rsid w:val="009D7F23"/>
    <w:rPr>
      <w:rFonts w:ascii="GOST 2.304 type A" w:hAnsi="GOST 2.304 type A"/>
    </w:rPr>
  </w:style>
  <w:style w:type="character" w:customStyle="1" w:styleId="WW8Num19z1">
    <w:name w:val="WW8Num19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9z2">
    <w:name w:val="WW8Num19z2"/>
    <w:rsid w:val="009D7F23"/>
    <w:rPr>
      <w:b/>
    </w:rPr>
  </w:style>
  <w:style w:type="character" w:customStyle="1" w:styleId="WW8Num20z0">
    <w:name w:val="WW8Num20z0"/>
    <w:rsid w:val="009D7F23"/>
    <w:rPr>
      <w:rFonts w:ascii="GOST 2.304 type A" w:eastAsia="MS Mincho" w:hAnsi="GOST 2.304 type A" w:cs="Arial CYR"/>
    </w:rPr>
  </w:style>
  <w:style w:type="character" w:customStyle="1" w:styleId="WW8Num20z1">
    <w:name w:val="WW8Num20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0z2">
    <w:name w:val="WW8Num20z2"/>
    <w:rsid w:val="009D7F23"/>
    <w:rPr>
      <w:b/>
    </w:rPr>
  </w:style>
  <w:style w:type="character" w:customStyle="1" w:styleId="WW8Num21z0">
    <w:name w:val="WW8Num21z0"/>
    <w:rsid w:val="009D7F23"/>
    <w:rPr>
      <w:rFonts w:ascii="GOST 2.304 type A" w:hAnsi="GOST 2.304 type A"/>
    </w:rPr>
  </w:style>
  <w:style w:type="character" w:customStyle="1" w:styleId="WW8Num21z1">
    <w:name w:val="WW8Num21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1z2">
    <w:name w:val="WW8Num21z2"/>
    <w:rsid w:val="009D7F23"/>
    <w:rPr>
      <w:b/>
    </w:rPr>
  </w:style>
  <w:style w:type="character" w:customStyle="1" w:styleId="WW8Num22z0">
    <w:name w:val="WW8Num22z0"/>
    <w:rsid w:val="009D7F23"/>
    <w:rPr>
      <w:rFonts w:ascii="GOST 2.304 type A" w:hAnsi="GOST 2.304 type A"/>
    </w:rPr>
  </w:style>
  <w:style w:type="character" w:customStyle="1" w:styleId="WW8Num22z1">
    <w:name w:val="WW8Num22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2z2">
    <w:name w:val="WW8Num22z2"/>
    <w:rsid w:val="009D7F23"/>
    <w:rPr>
      <w:b/>
    </w:rPr>
  </w:style>
  <w:style w:type="character" w:customStyle="1" w:styleId="WW8Num23z0">
    <w:name w:val="WW8Num23z0"/>
    <w:rsid w:val="009D7F23"/>
    <w:rPr>
      <w:rFonts w:ascii="GOST 2.304 type A" w:hAnsi="GOST 2.304 type A"/>
    </w:rPr>
  </w:style>
  <w:style w:type="character" w:customStyle="1" w:styleId="WW8Num23z1">
    <w:name w:val="WW8Num23z1"/>
    <w:rsid w:val="009D7F23"/>
    <w:rPr>
      <w:b/>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3z2">
    <w:name w:val="WW8Num23z2"/>
    <w:rsid w:val="009D7F23"/>
    <w:rPr>
      <w:b/>
    </w:rPr>
  </w:style>
  <w:style w:type="character" w:customStyle="1" w:styleId="Absatz-Standardschriftart">
    <w:name w:val="Absatz-Standardschriftart"/>
    <w:rsid w:val="009D7F23"/>
  </w:style>
  <w:style w:type="character" w:customStyle="1" w:styleId="WW8Num5z0">
    <w:name w:val="WW8Num5z0"/>
    <w:rsid w:val="009D7F23"/>
    <w:rPr>
      <w:rFonts w:ascii="Symbol" w:hAnsi="Symbol"/>
    </w:rPr>
  </w:style>
  <w:style w:type="character" w:customStyle="1" w:styleId="WW8Num10z0">
    <w:name w:val="WW8Num10z0"/>
    <w:rsid w:val="009D7F23"/>
    <w:rPr>
      <w:rFonts w:ascii="Symbol" w:hAnsi="Symbol"/>
    </w:rPr>
  </w:style>
  <w:style w:type="character" w:customStyle="1" w:styleId="11">
    <w:name w:val="Основной шрифт абзаца1"/>
    <w:rsid w:val="009D7F23"/>
  </w:style>
  <w:style w:type="character" w:customStyle="1" w:styleId="a4">
    <w:name w:val="Знак Знак"/>
    <w:rsid w:val="009D7F23"/>
    <w:rPr>
      <w:rFonts w:eastAsia="MS Mincho"/>
      <w:sz w:val="32"/>
      <w:szCs w:val="24"/>
      <w:lang w:val="ru-RU" w:eastAsia="ar-SA" w:bidi="ar-SA"/>
    </w:rPr>
  </w:style>
  <w:style w:type="character" w:customStyle="1" w:styleId="a5">
    <w:name w:val="Осн_текст Знак"/>
    <w:rsid w:val="009D7F23"/>
    <w:rPr>
      <w:rFonts w:ascii="GOST 2.304 type A" w:eastAsia="MS Mincho" w:hAnsi="GOST 2.304 type A"/>
      <w:sz w:val="24"/>
      <w:szCs w:val="26"/>
      <w:lang w:val="ru-RU" w:eastAsia="ar-SA" w:bidi="ar-SA"/>
    </w:rPr>
  </w:style>
  <w:style w:type="character" w:customStyle="1" w:styleId="Normal">
    <w:name w:val="Normal Знак"/>
    <w:link w:val="12"/>
    <w:rsid w:val="009D7F23"/>
    <w:rPr>
      <w:lang w:val="ru-RU" w:eastAsia="ar-SA" w:bidi="ar-SA"/>
    </w:rPr>
  </w:style>
  <w:style w:type="paragraph" w:customStyle="1" w:styleId="12">
    <w:name w:val="Обычный1"/>
    <w:link w:val="Normal"/>
    <w:rsid w:val="003C3AA4"/>
    <w:pPr>
      <w:snapToGrid w:val="0"/>
    </w:pPr>
    <w:rPr>
      <w:lang w:eastAsia="ar-SA"/>
    </w:rPr>
  </w:style>
  <w:style w:type="character" w:styleId="a6">
    <w:name w:val="page number"/>
    <w:basedOn w:val="11"/>
    <w:rsid w:val="009D7F23"/>
  </w:style>
  <w:style w:type="character" w:customStyle="1" w:styleId="a7">
    <w:name w:val="Заголовок первого уровня Знак"/>
    <w:basedOn w:val="a4"/>
    <w:rsid w:val="009D7F23"/>
    <w:rPr>
      <w:rFonts w:eastAsia="MS Mincho"/>
      <w:sz w:val="32"/>
      <w:szCs w:val="24"/>
      <w:lang w:val="ru-RU" w:eastAsia="ar-SA" w:bidi="ar-SA"/>
    </w:rPr>
  </w:style>
  <w:style w:type="character" w:customStyle="1" w:styleId="a8">
    <w:name w:val="Заглавие Знак"/>
    <w:rsid w:val="009D7F23"/>
    <w:rPr>
      <w:rFonts w:ascii="GOST 2.304 type A" w:hAnsi="GOST 2.304 type A" w:cs="Arial"/>
      <w:b/>
      <w:sz w:val="32"/>
      <w:szCs w:val="32"/>
      <w:lang w:val="ru-RU" w:eastAsia="ar-SA" w:bidi="ar-SA"/>
    </w:rPr>
  </w:style>
  <w:style w:type="character" w:customStyle="1" w:styleId="a9">
    <w:name w:val="Заголовок Знак"/>
    <w:rsid w:val="009D7F23"/>
    <w:rPr>
      <w:rFonts w:ascii="GOST 2.304 type A" w:hAnsi="GOST 2.304 type A"/>
      <w:b/>
      <w:sz w:val="28"/>
      <w:szCs w:val="28"/>
      <w:lang w:val="ru-RU" w:eastAsia="ar-SA" w:bidi="ar-SA"/>
    </w:rPr>
  </w:style>
  <w:style w:type="character" w:customStyle="1" w:styleId="23">
    <w:name w:val="Заг_(уровень2) Знак"/>
    <w:rsid w:val="009D7F23"/>
    <w:rPr>
      <w:rFonts w:ascii="GOST 2.304 type A" w:hAnsi="GOST 2.304 type A"/>
      <w:b/>
      <w:sz w:val="32"/>
      <w:szCs w:val="28"/>
      <w:lang w:val="ru-RU" w:eastAsia="ar-SA" w:bidi="ar-SA"/>
    </w:rPr>
  </w:style>
  <w:style w:type="character" w:customStyle="1" w:styleId="33">
    <w:name w:val="Заг_(уровень3) Знак"/>
    <w:basedOn w:val="23"/>
    <w:rsid w:val="009D7F23"/>
    <w:rPr>
      <w:rFonts w:ascii="GOST 2.304 type A" w:hAnsi="GOST 2.304 type A"/>
      <w:b/>
      <w:sz w:val="32"/>
      <w:szCs w:val="28"/>
      <w:lang w:val="ru-RU" w:eastAsia="ar-SA" w:bidi="ar-SA"/>
    </w:rPr>
  </w:style>
  <w:style w:type="character" w:styleId="aa">
    <w:name w:val="FollowedHyperlink"/>
    <w:uiPriority w:val="99"/>
    <w:rsid w:val="009D7F23"/>
    <w:rPr>
      <w:color w:val="800080"/>
      <w:u w:val="single"/>
    </w:rPr>
  </w:style>
  <w:style w:type="character" w:styleId="ab">
    <w:name w:val="Hyperlink"/>
    <w:uiPriority w:val="99"/>
    <w:rsid w:val="009D7F23"/>
    <w:rPr>
      <w:color w:val="0000FF"/>
      <w:u w:val="single"/>
    </w:rPr>
  </w:style>
  <w:style w:type="paragraph" w:customStyle="1" w:styleId="ac">
    <w:name w:val="Заголовок"/>
    <w:basedOn w:val="24"/>
    <w:next w:val="1"/>
    <w:rsid w:val="009D7F23"/>
    <w:pPr>
      <w:spacing w:before="240" w:after="120"/>
      <w:ind w:right="425"/>
      <w:jc w:val="center"/>
    </w:pPr>
    <w:rPr>
      <w:rFonts w:ascii="GOST 2.304 type A" w:hAnsi="GOST 2.304 type A"/>
      <w:b/>
      <w:sz w:val="28"/>
      <w:szCs w:val="28"/>
    </w:rPr>
  </w:style>
  <w:style w:type="paragraph" w:customStyle="1" w:styleId="24">
    <w:name w:val="Обычный2"/>
    <w:rsid w:val="009D7F23"/>
    <w:pPr>
      <w:suppressAutoHyphens/>
    </w:pPr>
    <w:rPr>
      <w:rFonts w:eastAsia="Arial"/>
      <w:lang w:eastAsia="ar-SA"/>
    </w:rPr>
  </w:style>
  <w:style w:type="paragraph" w:styleId="ad">
    <w:name w:val="Body Text"/>
    <w:aliases w:val="Основной текст Знак Знак Знак Знак Знак,Основной текст Знак Знак Знак Знак,Знак1,Основной текст1,Основной текст1 Знак Знак,Знак,Основной текст1 Знак Знак Знак,Основной текст1 Знак Знак Зна,Основной текст Знак Знак Знак"/>
    <w:basedOn w:val="a0"/>
    <w:link w:val="34"/>
    <w:uiPriority w:val="99"/>
    <w:rsid w:val="009D7F23"/>
    <w:pPr>
      <w:ind w:right="50"/>
      <w:jc w:val="center"/>
    </w:pPr>
    <w:rPr>
      <w:sz w:val="40"/>
      <w:szCs w:val="20"/>
    </w:rPr>
  </w:style>
  <w:style w:type="character" w:customStyle="1" w:styleId="34">
    <w:name w:val="Основной текст Знак3"/>
    <w:aliases w:val="Основной текст Знак Знак Знак Знак Знак Знак2,Основной текст Знак Знак Знак Знак Знак2,Знак1 Знак2,Основной текст1 Знак1,Основной текст1 Знак Знак Знак2,Знак Знак3,Основной текст1 Знак Знак Знак Знак1"/>
    <w:link w:val="ad"/>
    <w:uiPriority w:val="99"/>
    <w:rsid w:val="003C3AA4"/>
    <w:rPr>
      <w:rFonts w:eastAsia="MS Mincho"/>
      <w:sz w:val="40"/>
      <w:lang w:eastAsia="ar-SA"/>
    </w:rPr>
  </w:style>
  <w:style w:type="paragraph" w:styleId="ae">
    <w:name w:val="List"/>
    <w:basedOn w:val="a0"/>
    <w:rsid w:val="009D7F23"/>
    <w:pPr>
      <w:ind w:left="283" w:hanging="283"/>
    </w:pPr>
  </w:style>
  <w:style w:type="paragraph" w:customStyle="1" w:styleId="13">
    <w:name w:val="Название1"/>
    <w:basedOn w:val="a0"/>
    <w:rsid w:val="009D7F23"/>
    <w:pPr>
      <w:suppressLineNumbers/>
      <w:spacing w:before="120" w:after="120"/>
    </w:pPr>
    <w:rPr>
      <w:rFonts w:cs="Tahoma"/>
      <w:i/>
      <w:iCs/>
    </w:rPr>
  </w:style>
  <w:style w:type="paragraph" w:customStyle="1" w:styleId="14">
    <w:name w:val="Указатель1"/>
    <w:basedOn w:val="a0"/>
    <w:rsid w:val="009D7F23"/>
    <w:pPr>
      <w:suppressLineNumbers/>
    </w:pPr>
    <w:rPr>
      <w:rFonts w:cs="Tahoma"/>
    </w:rPr>
  </w:style>
  <w:style w:type="paragraph" w:styleId="af">
    <w:name w:val="header"/>
    <w:aliases w:val="??????? ??????????,I.L.T.,Верхний колонтитул1"/>
    <w:basedOn w:val="a0"/>
    <w:link w:val="af0"/>
    <w:uiPriority w:val="99"/>
    <w:rsid w:val="009D7F23"/>
    <w:pPr>
      <w:tabs>
        <w:tab w:val="center" w:pos="4677"/>
        <w:tab w:val="right" w:pos="9355"/>
      </w:tabs>
    </w:pPr>
  </w:style>
  <w:style w:type="character" w:customStyle="1" w:styleId="af0">
    <w:name w:val="Верхний колонтитул Знак"/>
    <w:aliases w:val="??????? ?????????? Знак,I.L.T. Знак,Верхний колонтитул1 Знак"/>
    <w:link w:val="af"/>
    <w:uiPriority w:val="99"/>
    <w:locked/>
    <w:rsid w:val="0081194E"/>
    <w:rPr>
      <w:rFonts w:eastAsia="MS Mincho"/>
      <w:sz w:val="24"/>
      <w:szCs w:val="24"/>
      <w:lang w:val="ru-RU" w:eastAsia="ar-SA" w:bidi="ar-SA"/>
    </w:rPr>
  </w:style>
  <w:style w:type="paragraph" w:styleId="af1">
    <w:name w:val="footer"/>
    <w:basedOn w:val="a0"/>
    <w:link w:val="af2"/>
    <w:uiPriority w:val="99"/>
    <w:rsid w:val="009D7F23"/>
    <w:pPr>
      <w:tabs>
        <w:tab w:val="center" w:pos="4677"/>
        <w:tab w:val="right" w:pos="9355"/>
      </w:tabs>
    </w:pPr>
  </w:style>
  <w:style w:type="character" w:customStyle="1" w:styleId="af2">
    <w:name w:val="Нижний колонтитул Знак"/>
    <w:link w:val="af1"/>
    <w:uiPriority w:val="99"/>
    <w:locked/>
    <w:rsid w:val="003C3AA4"/>
    <w:rPr>
      <w:rFonts w:eastAsia="MS Mincho"/>
      <w:sz w:val="24"/>
      <w:szCs w:val="24"/>
      <w:lang w:eastAsia="ar-SA"/>
    </w:rPr>
  </w:style>
  <w:style w:type="paragraph" w:customStyle="1" w:styleId="af3">
    <w:name w:val="Осн_текст"/>
    <w:basedOn w:val="a0"/>
    <w:next w:val="a0"/>
    <w:rsid w:val="009D7F23"/>
    <w:pPr>
      <w:ind w:firstLine="426"/>
      <w:jc w:val="both"/>
    </w:pPr>
    <w:rPr>
      <w:rFonts w:ascii="GOST 2.304 type A" w:hAnsi="GOST 2.304 type A"/>
      <w:szCs w:val="26"/>
    </w:rPr>
  </w:style>
  <w:style w:type="paragraph" w:customStyle="1" w:styleId="210">
    <w:name w:val="Основной текст 21"/>
    <w:basedOn w:val="a0"/>
    <w:uiPriority w:val="99"/>
    <w:rsid w:val="009D7F23"/>
    <w:rPr>
      <w:sz w:val="2"/>
      <w:lang w:val="en-US"/>
    </w:rPr>
  </w:style>
  <w:style w:type="paragraph" w:styleId="af4">
    <w:name w:val="Body Text Indent"/>
    <w:aliases w:val="Основной текст с отступом Знак Знак,Основной текст с отступом1 Знак Знак,Основной текст с отступом1 Знак Знак Знак Знак Знак,Основной текст с отступом1 Знак Знак Знак Знак Знак Знак,Основной текст лево"/>
    <w:basedOn w:val="a0"/>
    <w:link w:val="15"/>
    <w:rsid w:val="009D7F23"/>
    <w:pPr>
      <w:ind w:firstLine="709"/>
      <w:jc w:val="both"/>
    </w:pPr>
    <w:rPr>
      <w:sz w:val="28"/>
      <w:szCs w:val="20"/>
    </w:rPr>
  </w:style>
  <w:style w:type="character" w:customStyle="1" w:styleId="15">
    <w:name w:val="Основной текст с отступом Знак1"/>
    <w:aliases w:val="Основной текст с отступом Знак Знак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link w:val="af4"/>
    <w:locked/>
    <w:rsid w:val="003C3AA4"/>
    <w:rPr>
      <w:rFonts w:eastAsia="MS Mincho"/>
      <w:sz w:val="28"/>
      <w:lang w:eastAsia="ar-SA"/>
    </w:rPr>
  </w:style>
  <w:style w:type="paragraph" w:customStyle="1" w:styleId="211">
    <w:name w:val="Основной текст с отступом 21"/>
    <w:basedOn w:val="a0"/>
    <w:rsid w:val="009D7F23"/>
    <w:pPr>
      <w:spacing w:after="120" w:line="480" w:lineRule="auto"/>
      <w:ind w:left="283"/>
    </w:pPr>
  </w:style>
  <w:style w:type="paragraph" w:customStyle="1" w:styleId="310">
    <w:name w:val="Основной текст 31"/>
    <w:basedOn w:val="a0"/>
    <w:rsid w:val="009D7F23"/>
    <w:pPr>
      <w:spacing w:after="120"/>
    </w:pPr>
    <w:rPr>
      <w:sz w:val="16"/>
      <w:szCs w:val="16"/>
    </w:rPr>
  </w:style>
  <w:style w:type="paragraph" w:customStyle="1" w:styleId="311">
    <w:name w:val="Основной текст с отступом 31"/>
    <w:basedOn w:val="a0"/>
    <w:uiPriority w:val="99"/>
    <w:rsid w:val="009D7F23"/>
    <w:pPr>
      <w:spacing w:after="120"/>
      <w:ind w:left="283"/>
    </w:pPr>
    <w:rPr>
      <w:sz w:val="16"/>
      <w:szCs w:val="16"/>
    </w:rPr>
  </w:style>
  <w:style w:type="paragraph" w:styleId="af5">
    <w:name w:val="Title"/>
    <w:aliases w:val="Знак Знак Знак Знак Знак"/>
    <w:basedOn w:val="a0"/>
    <w:next w:val="af6"/>
    <w:link w:val="af7"/>
    <w:qFormat/>
    <w:rsid w:val="009D7F23"/>
    <w:pPr>
      <w:jc w:val="center"/>
    </w:pPr>
    <w:rPr>
      <w:b/>
      <w:bCs/>
    </w:rPr>
  </w:style>
  <w:style w:type="paragraph" w:styleId="af6">
    <w:name w:val="Subtitle"/>
    <w:basedOn w:val="a0"/>
    <w:next w:val="ad"/>
    <w:link w:val="af8"/>
    <w:qFormat/>
    <w:rsid w:val="009D7F23"/>
    <w:pPr>
      <w:ind w:firstLine="540"/>
      <w:jc w:val="center"/>
    </w:pPr>
    <w:rPr>
      <w:b/>
      <w:bCs/>
      <w:sz w:val="28"/>
    </w:rPr>
  </w:style>
  <w:style w:type="character" w:customStyle="1" w:styleId="af8">
    <w:name w:val="Подзаголовок Знак"/>
    <w:link w:val="af6"/>
    <w:locked/>
    <w:rsid w:val="003C3AA4"/>
    <w:rPr>
      <w:rFonts w:eastAsia="MS Mincho"/>
      <w:b/>
      <w:bCs/>
      <w:sz w:val="28"/>
      <w:szCs w:val="24"/>
      <w:lang w:eastAsia="ar-SA"/>
    </w:rPr>
  </w:style>
  <w:style w:type="character" w:customStyle="1" w:styleId="af7">
    <w:name w:val="Название Знак"/>
    <w:aliases w:val="Знак Знак Знак Знак Знак Знак"/>
    <w:link w:val="af5"/>
    <w:locked/>
    <w:rsid w:val="003C3AA4"/>
    <w:rPr>
      <w:rFonts w:eastAsia="MS Mincho"/>
      <w:b/>
      <w:bCs/>
      <w:sz w:val="24"/>
      <w:szCs w:val="24"/>
      <w:lang w:eastAsia="ar-SA"/>
    </w:rPr>
  </w:style>
  <w:style w:type="paragraph" w:customStyle="1" w:styleId="af9">
    <w:name w:val="Заголовок второго уровня"/>
    <w:basedOn w:val="31"/>
    <w:rsid w:val="009D7F23"/>
    <w:pPr>
      <w:tabs>
        <w:tab w:val="num" w:pos="720"/>
      </w:tabs>
      <w:jc w:val="center"/>
    </w:pPr>
    <w:rPr>
      <w:sz w:val="28"/>
    </w:rPr>
  </w:style>
  <w:style w:type="paragraph" w:customStyle="1" w:styleId="afa">
    <w:name w:val="Заголовок первого уровня"/>
    <w:basedOn w:val="1"/>
    <w:rsid w:val="009D7F23"/>
    <w:pPr>
      <w:tabs>
        <w:tab w:val="clear" w:pos="0"/>
      </w:tabs>
      <w:ind w:left="0" w:firstLine="0"/>
    </w:pPr>
  </w:style>
  <w:style w:type="paragraph" w:customStyle="1" w:styleId="afb">
    <w:name w:val="Заглавие"/>
    <w:basedOn w:val="24"/>
    <w:rsid w:val="009D7F23"/>
    <w:pPr>
      <w:ind w:right="424"/>
      <w:jc w:val="center"/>
    </w:pPr>
    <w:rPr>
      <w:rFonts w:ascii="GOST 2.304 type A" w:hAnsi="GOST 2.304 type A" w:cs="Arial"/>
      <w:b/>
      <w:sz w:val="32"/>
      <w:szCs w:val="32"/>
    </w:rPr>
  </w:style>
  <w:style w:type="paragraph" w:customStyle="1" w:styleId="16">
    <w:name w:val="Заг_(уровень1)"/>
    <w:basedOn w:val="ac"/>
    <w:rsid w:val="009D7F23"/>
    <w:pPr>
      <w:ind w:right="0"/>
      <w:jc w:val="left"/>
    </w:pPr>
    <w:rPr>
      <w:sz w:val="32"/>
    </w:rPr>
  </w:style>
  <w:style w:type="paragraph" w:customStyle="1" w:styleId="2">
    <w:name w:val="Заг_(уровень2)"/>
    <w:basedOn w:val="ac"/>
    <w:rsid w:val="009D7F23"/>
    <w:pPr>
      <w:numPr>
        <w:numId w:val="1"/>
      </w:numPr>
      <w:tabs>
        <w:tab w:val="left" w:pos="2778"/>
      </w:tabs>
      <w:ind w:right="0"/>
      <w:jc w:val="left"/>
    </w:pPr>
    <w:rPr>
      <w:sz w:val="32"/>
    </w:rPr>
  </w:style>
  <w:style w:type="paragraph" w:customStyle="1" w:styleId="afc">
    <w:name w:val="Заглавие таблицы"/>
    <w:basedOn w:val="a0"/>
    <w:rsid w:val="009D7F23"/>
    <w:pPr>
      <w:jc w:val="center"/>
    </w:pPr>
    <w:rPr>
      <w:rFonts w:ascii="GOST 2.304 type A" w:hAnsi="GOST 2.304 type A" w:cs="Arial CYR"/>
      <w:b/>
      <w:bCs/>
      <w:sz w:val="28"/>
      <w:szCs w:val="28"/>
    </w:rPr>
  </w:style>
  <w:style w:type="paragraph" w:customStyle="1" w:styleId="35">
    <w:name w:val="Заг_(уровень3)"/>
    <w:basedOn w:val="2"/>
    <w:rsid w:val="009D7F23"/>
    <w:pPr>
      <w:tabs>
        <w:tab w:val="left" w:pos="926"/>
        <w:tab w:val="left" w:pos="1852"/>
      </w:tabs>
      <w:ind w:firstLine="425"/>
    </w:pPr>
  </w:style>
  <w:style w:type="paragraph" w:customStyle="1" w:styleId="afd">
    <w:name w:val="Осн_таблица"/>
    <w:basedOn w:val="af3"/>
    <w:rsid w:val="009D7F23"/>
    <w:pPr>
      <w:jc w:val="center"/>
    </w:pPr>
  </w:style>
  <w:style w:type="paragraph" w:customStyle="1" w:styleId="212">
    <w:name w:val="Список 21"/>
    <w:basedOn w:val="a0"/>
    <w:rsid w:val="009D7F23"/>
    <w:pPr>
      <w:ind w:left="566" w:hanging="283"/>
    </w:pPr>
    <w:rPr>
      <w:rFonts w:eastAsia="Times New Roman"/>
      <w:sz w:val="20"/>
    </w:rPr>
  </w:style>
  <w:style w:type="paragraph" w:customStyle="1" w:styleId="25">
    <w:name w:val="Название2"/>
    <w:basedOn w:val="24"/>
    <w:rsid w:val="009D7F23"/>
    <w:pPr>
      <w:jc w:val="center"/>
    </w:pPr>
    <w:rPr>
      <w:b/>
      <w:sz w:val="26"/>
    </w:rPr>
  </w:style>
  <w:style w:type="paragraph" w:customStyle="1" w:styleId="17">
    <w:name w:val="Цитата1"/>
    <w:basedOn w:val="a0"/>
    <w:rsid w:val="009D7F23"/>
    <w:pPr>
      <w:ind w:left="113" w:right="113"/>
    </w:pPr>
    <w:rPr>
      <w:rFonts w:eastAsia="Times New Roman"/>
      <w:szCs w:val="20"/>
    </w:rPr>
  </w:style>
  <w:style w:type="paragraph" w:customStyle="1" w:styleId="afe">
    <w:name w:val="список"/>
    <w:basedOn w:val="ad"/>
    <w:uiPriority w:val="99"/>
    <w:rsid w:val="009D7F23"/>
    <w:pPr>
      <w:widowControl w:val="0"/>
      <w:ind w:left="702" w:right="0" w:hanging="102"/>
      <w:jc w:val="both"/>
    </w:pPr>
    <w:rPr>
      <w:rFonts w:ascii="GOST 2.304 type A" w:hAnsi="GOST 2.304 type A"/>
      <w:sz w:val="24"/>
      <w:szCs w:val="24"/>
    </w:rPr>
  </w:style>
  <w:style w:type="paragraph" w:styleId="HTML">
    <w:name w:val="HTML Address"/>
    <w:basedOn w:val="a0"/>
    <w:rsid w:val="009D7F23"/>
    <w:rPr>
      <w:i/>
      <w:iCs/>
    </w:rPr>
  </w:style>
  <w:style w:type="paragraph" w:styleId="aff">
    <w:name w:val="envelope address"/>
    <w:basedOn w:val="a0"/>
    <w:rsid w:val="009D7F23"/>
    <w:pPr>
      <w:ind w:left="2880"/>
    </w:pPr>
    <w:rPr>
      <w:rFonts w:ascii="Arial" w:hAnsi="Arial" w:cs="Arial"/>
    </w:rPr>
  </w:style>
  <w:style w:type="paragraph" w:customStyle="1" w:styleId="18">
    <w:name w:val="Дата1"/>
    <w:basedOn w:val="a0"/>
    <w:next w:val="a0"/>
    <w:rsid w:val="009D7F23"/>
  </w:style>
  <w:style w:type="paragraph" w:customStyle="1" w:styleId="19">
    <w:name w:val="Заголовок записки1"/>
    <w:basedOn w:val="a0"/>
    <w:next w:val="a0"/>
    <w:rsid w:val="009D7F23"/>
  </w:style>
  <w:style w:type="paragraph" w:customStyle="1" w:styleId="1a">
    <w:name w:val="Красная строка1"/>
    <w:basedOn w:val="ad"/>
    <w:rsid w:val="009D7F23"/>
    <w:pPr>
      <w:spacing w:after="120"/>
      <w:ind w:right="0" w:firstLine="210"/>
      <w:jc w:val="left"/>
    </w:pPr>
    <w:rPr>
      <w:sz w:val="24"/>
      <w:szCs w:val="24"/>
    </w:rPr>
  </w:style>
  <w:style w:type="paragraph" w:customStyle="1" w:styleId="213">
    <w:name w:val="Красная строка 21"/>
    <w:basedOn w:val="af4"/>
    <w:rsid w:val="009D7F23"/>
    <w:pPr>
      <w:spacing w:after="120"/>
      <w:ind w:left="283" w:firstLine="210"/>
      <w:jc w:val="left"/>
    </w:pPr>
    <w:rPr>
      <w:sz w:val="24"/>
      <w:szCs w:val="24"/>
    </w:rPr>
  </w:style>
  <w:style w:type="paragraph" w:customStyle="1" w:styleId="1b">
    <w:name w:val="Маркированный список1"/>
    <w:basedOn w:val="a0"/>
    <w:rsid w:val="009D7F23"/>
    <w:pPr>
      <w:tabs>
        <w:tab w:val="num" w:pos="360"/>
      </w:tabs>
      <w:ind w:left="360" w:hanging="360"/>
    </w:pPr>
  </w:style>
  <w:style w:type="paragraph" w:customStyle="1" w:styleId="214">
    <w:name w:val="Маркированный список 21"/>
    <w:basedOn w:val="a0"/>
    <w:rsid w:val="009D7F23"/>
    <w:pPr>
      <w:tabs>
        <w:tab w:val="num" w:pos="643"/>
      </w:tabs>
      <w:ind w:left="643" w:hanging="360"/>
    </w:pPr>
  </w:style>
  <w:style w:type="paragraph" w:customStyle="1" w:styleId="312">
    <w:name w:val="Маркированный список 31"/>
    <w:basedOn w:val="a0"/>
    <w:rsid w:val="009D7F23"/>
    <w:pPr>
      <w:tabs>
        <w:tab w:val="num" w:pos="926"/>
      </w:tabs>
      <w:ind w:left="926" w:hanging="360"/>
    </w:pPr>
  </w:style>
  <w:style w:type="paragraph" w:customStyle="1" w:styleId="410">
    <w:name w:val="Маркированный список 41"/>
    <w:basedOn w:val="a0"/>
    <w:rsid w:val="009D7F23"/>
    <w:pPr>
      <w:tabs>
        <w:tab w:val="num" w:pos="1209"/>
      </w:tabs>
      <w:ind w:left="1209" w:hanging="360"/>
    </w:pPr>
  </w:style>
  <w:style w:type="paragraph" w:customStyle="1" w:styleId="510">
    <w:name w:val="Маркированный список 51"/>
    <w:basedOn w:val="a0"/>
    <w:rsid w:val="009D7F23"/>
    <w:pPr>
      <w:tabs>
        <w:tab w:val="num" w:pos="1492"/>
      </w:tabs>
      <w:ind w:left="1492" w:hanging="360"/>
    </w:pPr>
  </w:style>
  <w:style w:type="paragraph" w:customStyle="1" w:styleId="1c">
    <w:name w:val="Нумерованный список1"/>
    <w:basedOn w:val="a0"/>
    <w:rsid w:val="009D7F23"/>
    <w:pPr>
      <w:tabs>
        <w:tab w:val="num" w:pos="360"/>
      </w:tabs>
      <w:ind w:left="360" w:hanging="360"/>
    </w:pPr>
  </w:style>
  <w:style w:type="paragraph" w:customStyle="1" w:styleId="215">
    <w:name w:val="Нумерованный список 21"/>
    <w:basedOn w:val="a0"/>
    <w:rsid w:val="009D7F23"/>
    <w:pPr>
      <w:tabs>
        <w:tab w:val="num" w:pos="643"/>
      </w:tabs>
      <w:ind w:left="643" w:hanging="360"/>
    </w:pPr>
  </w:style>
  <w:style w:type="paragraph" w:customStyle="1" w:styleId="313">
    <w:name w:val="Нумерованный список 31"/>
    <w:basedOn w:val="a0"/>
    <w:rsid w:val="009D7F23"/>
    <w:pPr>
      <w:tabs>
        <w:tab w:val="num" w:pos="926"/>
      </w:tabs>
      <w:ind w:left="926" w:hanging="360"/>
    </w:pPr>
  </w:style>
  <w:style w:type="paragraph" w:customStyle="1" w:styleId="411">
    <w:name w:val="Нумерованный список 41"/>
    <w:basedOn w:val="a0"/>
    <w:rsid w:val="009D7F23"/>
    <w:pPr>
      <w:tabs>
        <w:tab w:val="num" w:pos="1209"/>
      </w:tabs>
      <w:ind w:left="1209" w:hanging="360"/>
    </w:pPr>
  </w:style>
  <w:style w:type="paragraph" w:customStyle="1" w:styleId="511">
    <w:name w:val="Нумерованный список 51"/>
    <w:basedOn w:val="a0"/>
    <w:rsid w:val="009D7F23"/>
    <w:pPr>
      <w:tabs>
        <w:tab w:val="num" w:pos="1492"/>
      </w:tabs>
      <w:ind w:left="1492" w:hanging="360"/>
    </w:pPr>
  </w:style>
  <w:style w:type="paragraph" w:styleId="26">
    <w:name w:val="envelope return"/>
    <w:basedOn w:val="a0"/>
    <w:rsid w:val="009D7F23"/>
    <w:rPr>
      <w:rFonts w:ascii="Arial" w:hAnsi="Arial" w:cs="Arial"/>
      <w:sz w:val="20"/>
      <w:szCs w:val="20"/>
    </w:rPr>
  </w:style>
  <w:style w:type="paragraph" w:styleId="aff0">
    <w:name w:val="Normal (Web)"/>
    <w:aliases w:val="Обычный (Web)"/>
    <w:basedOn w:val="a0"/>
    <w:qFormat/>
    <w:rsid w:val="009D7F23"/>
  </w:style>
  <w:style w:type="paragraph" w:customStyle="1" w:styleId="1d">
    <w:name w:val="Обычный отступ1"/>
    <w:basedOn w:val="a0"/>
    <w:rsid w:val="009D7F23"/>
    <w:pPr>
      <w:ind w:left="708"/>
    </w:pPr>
  </w:style>
  <w:style w:type="paragraph" w:styleId="aff1">
    <w:name w:val="Signature"/>
    <w:basedOn w:val="a0"/>
    <w:rsid w:val="009D7F23"/>
    <w:pPr>
      <w:ind w:left="4252"/>
    </w:pPr>
  </w:style>
  <w:style w:type="paragraph" w:customStyle="1" w:styleId="1e">
    <w:name w:val="Приветствие1"/>
    <w:basedOn w:val="a0"/>
    <w:next w:val="a0"/>
    <w:rsid w:val="009D7F23"/>
  </w:style>
  <w:style w:type="paragraph" w:customStyle="1" w:styleId="1f">
    <w:name w:val="Продолжение списка1"/>
    <w:basedOn w:val="a0"/>
    <w:rsid w:val="009D7F23"/>
    <w:pPr>
      <w:spacing w:after="120"/>
      <w:ind w:left="283"/>
    </w:pPr>
  </w:style>
  <w:style w:type="paragraph" w:customStyle="1" w:styleId="216">
    <w:name w:val="Продолжение списка 21"/>
    <w:basedOn w:val="a0"/>
    <w:rsid w:val="009D7F23"/>
    <w:pPr>
      <w:spacing w:after="120"/>
      <w:ind w:left="566"/>
    </w:pPr>
  </w:style>
  <w:style w:type="paragraph" w:customStyle="1" w:styleId="314">
    <w:name w:val="Продолжение списка 31"/>
    <w:basedOn w:val="a0"/>
    <w:rsid w:val="009D7F23"/>
    <w:pPr>
      <w:spacing w:after="120"/>
      <w:ind w:left="849"/>
    </w:pPr>
  </w:style>
  <w:style w:type="paragraph" w:customStyle="1" w:styleId="412">
    <w:name w:val="Продолжение списка 41"/>
    <w:basedOn w:val="a0"/>
    <w:rsid w:val="009D7F23"/>
    <w:pPr>
      <w:spacing w:after="120"/>
      <w:ind w:left="1132"/>
    </w:pPr>
  </w:style>
  <w:style w:type="paragraph" w:customStyle="1" w:styleId="512">
    <w:name w:val="Продолжение списка 51"/>
    <w:basedOn w:val="a0"/>
    <w:rsid w:val="009D7F23"/>
    <w:pPr>
      <w:spacing w:after="120"/>
      <w:ind w:left="1415"/>
    </w:pPr>
  </w:style>
  <w:style w:type="paragraph" w:customStyle="1" w:styleId="1f0">
    <w:name w:val="Прощание1"/>
    <w:basedOn w:val="a0"/>
    <w:rsid w:val="009D7F23"/>
    <w:pPr>
      <w:ind w:left="4252"/>
    </w:pPr>
  </w:style>
  <w:style w:type="paragraph" w:customStyle="1" w:styleId="315">
    <w:name w:val="Список 31"/>
    <w:basedOn w:val="a0"/>
    <w:rsid w:val="009D7F23"/>
    <w:pPr>
      <w:ind w:left="849" w:hanging="283"/>
    </w:pPr>
  </w:style>
  <w:style w:type="paragraph" w:customStyle="1" w:styleId="413">
    <w:name w:val="Список 41"/>
    <w:basedOn w:val="a0"/>
    <w:rsid w:val="009D7F23"/>
    <w:pPr>
      <w:ind w:left="1132" w:hanging="283"/>
    </w:pPr>
  </w:style>
  <w:style w:type="paragraph" w:customStyle="1" w:styleId="513">
    <w:name w:val="Список 51"/>
    <w:basedOn w:val="a0"/>
    <w:rsid w:val="009D7F23"/>
    <w:pPr>
      <w:ind w:left="1415" w:hanging="283"/>
    </w:pPr>
  </w:style>
  <w:style w:type="paragraph" w:styleId="HTML0">
    <w:name w:val="HTML Preformatted"/>
    <w:basedOn w:val="a0"/>
    <w:link w:val="HTML1"/>
    <w:rsid w:val="009D7F23"/>
    <w:rPr>
      <w:rFonts w:ascii="Courier New" w:hAnsi="Courier New"/>
      <w:sz w:val="20"/>
      <w:szCs w:val="20"/>
    </w:rPr>
  </w:style>
  <w:style w:type="character" w:customStyle="1" w:styleId="HTML1">
    <w:name w:val="Стандартный HTML Знак"/>
    <w:link w:val="HTML0"/>
    <w:rsid w:val="003C3AA4"/>
    <w:rPr>
      <w:rFonts w:ascii="Courier New" w:eastAsia="MS Mincho" w:hAnsi="Courier New" w:cs="Courier New"/>
      <w:lang w:eastAsia="ar-SA"/>
    </w:rPr>
  </w:style>
  <w:style w:type="paragraph" w:customStyle="1" w:styleId="1f1">
    <w:name w:val="Текст1"/>
    <w:basedOn w:val="a0"/>
    <w:rsid w:val="009D7F23"/>
    <w:rPr>
      <w:rFonts w:ascii="Courier New" w:hAnsi="Courier New" w:cs="Courier New"/>
      <w:sz w:val="20"/>
      <w:szCs w:val="20"/>
    </w:rPr>
  </w:style>
  <w:style w:type="paragraph" w:customStyle="1" w:styleId="1f2">
    <w:name w:val="Шапка1"/>
    <w:basedOn w:val="a0"/>
    <w:rsid w:val="009D7F23"/>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rPr>
  </w:style>
  <w:style w:type="paragraph" w:styleId="aff2">
    <w:name w:val="E-mail Signature"/>
    <w:basedOn w:val="a0"/>
    <w:rsid w:val="009D7F23"/>
  </w:style>
  <w:style w:type="paragraph" w:customStyle="1" w:styleId="a">
    <w:name w:val="Пункт"/>
    <w:basedOn w:val="a0"/>
    <w:rsid w:val="009D7F23"/>
    <w:pPr>
      <w:numPr>
        <w:numId w:val="2"/>
      </w:numPr>
      <w:jc w:val="center"/>
    </w:pPr>
    <w:rPr>
      <w:rFonts w:ascii="GOST 2.304 type A" w:eastAsia="Times New Roman" w:hAnsi="GOST 2.304 type A" w:cs="Arial CYR"/>
      <w:b/>
      <w:bCs/>
      <w:sz w:val="28"/>
      <w:szCs w:val="28"/>
    </w:rPr>
  </w:style>
  <w:style w:type="paragraph" w:customStyle="1" w:styleId="110">
    <w:name w:val="Пункт1.1"/>
    <w:basedOn w:val="a"/>
    <w:rsid w:val="009D7F23"/>
    <w:rPr>
      <w:b w:val="0"/>
    </w:rPr>
  </w:style>
  <w:style w:type="paragraph" w:customStyle="1" w:styleId="111">
    <w:name w:val="Пункт 1.1.1"/>
    <w:basedOn w:val="110"/>
    <w:rsid w:val="009D7F23"/>
  </w:style>
  <w:style w:type="paragraph" w:customStyle="1" w:styleId="1111">
    <w:name w:val="Пункт 1.1.1.1"/>
    <w:basedOn w:val="111"/>
    <w:rsid w:val="009D7F23"/>
  </w:style>
  <w:style w:type="paragraph" w:styleId="1f3">
    <w:name w:val="toc 1"/>
    <w:basedOn w:val="a0"/>
    <w:next w:val="a0"/>
    <w:link w:val="1f4"/>
    <w:uiPriority w:val="39"/>
    <w:rsid w:val="009D7F23"/>
    <w:pPr>
      <w:spacing w:before="360"/>
    </w:pPr>
    <w:rPr>
      <w:rFonts w:ascii="Cambria" w:hAnsi="Cambria"/>
      <w:b/>
      <w:bCs/>
      <w:caps/>
    </w:rPr>
  </w:style>
  <w:style w:type="character" w:customStyle="1" w:styleId="1f4">
    <w:name w:val="Оглавление 1 Знак"/>
    <w:link w:val="1f3"/>
    <w:uiPriority w:val="39"/>
    <w:locked/>
    <w:rsid w:val="003C3AA4"/>
    <w:rPr>
      <w:rFonts w:ascii="Cambria" w:eastAsia="MS Mincho" w:hAnsi="Cambria"/>
      <w:b/>
      <w:bCs/>
      <w:caps/>
      <w:sz w:val="24"/>
      <w:szCs w:val="24"/>
      <w:lang w:eastAsia="ar-SA"/>
    </w:rPr>
  </w:style>
  <w:style w:type="paragraph" w:customStyle="1" w:styleId="aff3">
    <w:name w:val="Основной текст таблицы"/>
    <w:basedOn w:val="a0"/>
    <w:rsid w:val="009D7F23"/>
    <w:rPr>
      <w:rFonts w:ascii="GOST 2.304 type A" w:eastAsia="Times New Roman" w:hAnsi="GOST 2.304 type A" w:cs="Arial CYR"/>
    </w:rPr>
  </w:style>
  <w:style w:type="paragraph" w:styleId="27">
    <w:name w:val="toc 2"/>
    <w:basedOn w:val="a0"/>
    <w:next w:val="a0"/>
    <w:uiPriority w:val="39"/>
    <w:rsid w:val="009703C3"/>
    <w:pPr>
      <w:spacing w:before="240"/>
    </w:pPr>
    <w:rPr>
      <w:rFonts w:ascii="Calibri" w:hAnsi="Calibri"/>
      <w:b/>
      <w:bCs/>
      <w:sz w:val="20"/>
      <w:szCs w:val="20"/>
    </w:rPr>
  </w:style>
  <w:style w:type="paragraph" w:styleId="36">
    <w:name w:val="toc 3"/>
    <w:basedOn w:val="a0"/>
    <w:next w:val="a0"/>
    <w:uiPriority w:val="39"/>
    <w:rsid w:val="009D7F23"/>
    <w:pPr>
      <w:ind w:left="240"/>
    </w:pPr>
    <w:rPr>
      <w:rFonts w:ascii="Calibri" w:hAnsi="Calibri"/>
      <w:sz w:val="20"/>
      <w:szCs w:val="20"/>
    </w:rPr>
  </w:style>
  <w:style w:type="paragraph" w:styleId="53">
    <w:name w:val="toc 5"/>
    <w:basedOn w:val="a0"/>
    <w:next w:val="a0"/>
    <w:uiPriority w:val="39"/>
    <w:rsid w:val="009D7F23"/>
    <w:pPr>
      <w:ind w:left="720"/>
    </w:pPr>
    <w:rPr>
      <w:rFonts w:ascii="Calibri" w:hAnsi="Calibri"/>
      <w:sz w:val="20"/>
      <w:szCs w:val="20"/>
    </w:rPr>
  </w:style>
  <w:style w:type="paragraph" w:customStyle="1" w:styleId="91">
    <w:name w:val="Указатель 91"/>
    <w:basedOn w:val="a0"/>
    <w:next w:val="a0"/>
    <w:rsid w:val="009D7F23"/>
    <w:pPr>
      <w:ind w:left="2160" w:hanging="240"/>
    </w:pPr>
    <w:rPr>
      <w:rFonts w:eastAsia="Times New Roman"/>
    </w:rPr>
  </w:style>
  <w:style w:type="paragraph" w:styleId="1f5">
    <w:name w:val="index 1"/>
    <w:basedOn w:val="a0"/>
    <w:next w:val="a0"/>
    <w:semiHidden/>
    <w:rsid w:val="009D7F23"/>
    <w:pPr>
      <w:ind w:left="240" w:hanging="240"/>
    </w:pPr>
    <w:rPr>
      <w:rFonts w:eastAsia="Times New Roman"/>
    </w:rPr>
  </w:style>
  <w:style w:type="paragraph" w:styleId="28">
    <w:name w:val="index 2"/>
    <w:basedOn w:val="a0"/>
    <w:next w:val="a0"/>
    <w:semiHidden/>
    <w:rsid w:val="009D7F23"/>
    <w:pPr>
      <w:ind w:left="480" w:hanging="240"/>
    </w:pPr>
    <w:rPr>
      <w:rFonts w:eastAsia="Times New Roman"/>
    </w:rPr>
  </w:style>
  <w:style w:type="paragraph" w:styleId="37">
    <w:name w:val="index 3"/>
    <w:basedOn w:val="a0"/>
    <w:next w:val="a0"/>
    <w:semiHidden/>
    <w:rsid w:val="009D7F23"/>
    <w:pPr>
      <w:ind w:left="720" w:hanging="240"/>
    </w:pPr>
    <w:rPr>
      <w:rFonts w:eastAsia="Times New Roman"/>
    </w:rPr>
  </w:style>
  <w:style w:type="paragraph" w:customStyle="1" w:styleId="414">
    <w:name w:val="Указатель 41"/>
    <w:basedOn w:val="a0"/>
    <w:next w:val="a0"/>
    <w:rsid w:val="009D7F23"/>
    <w:pPr>
      <w:ind w:left="960" w:hanging="240"/>
    </w:pPr>
    <w:rPr>
      <w:rFonts w:eastAsia="Times New Roman"/>
    </w:rPr>
  </w:style>
  <w:style w:type="paragraph" w:customStyle="1" w:styleId="514">
    <w:name w:val="Указатель 51"/>
    <w:basedOn w:val="a0"/>
    <w:next w:val="a0"/>
    <w:rsid w:val="009D7F23"/>
    <w:pPr>
      <w:ind w:left="1200" w:hanging="240"/>
    </w:pPr>
    <w:rPr>
      <w:rFonts w:eastAsia="Times New Roman"/>
    </w:rPr>
  </w:style>
  <w:style w:type="paragraph" w:customStyle="1" w:styleId="61">
    <w:name w:val="Указатель 61"/>
    <w:basedOn w:val="a0"/>
    <w:next w:val="a0"/>
    <w:rsid w:val="009D7F23"/>
    <w:pPr>
      <w:ind w:left="1440" w:hanging="240"/>
    </w:pPr>
    <w:rPr>
      <w:rFonts w:eastAsia="Times New Roman"/>
    </w:rPr>
  </w:style>
  <w:style w:type="paragraph" w:customStyle="1" w:styleId="71">
    <w:name w:val="Указатель 71"/>
    <w:basedOn w:val="a0"/>
    <w:next w:val="a0"/>
    <w:rsid w:val="009D7F23"/>
    <w:pPr>
      <w:ind w:left="1680" w:hanging="240"/>
    </w:pPr>
    <w:rPr>
      <w:rFonts w:eastAsia="Times New Roman"/>
    </w:rPr>
  </w:style>
  <w:style w:type="paragraph" w:customStyle="1" w:styleId="81">
    <w:name w:val="Указатель 81"/>
    <w:basedOn w:val="a0"/>
    <w:next w:val="a0"/>
    <w:rsid w:val="009D7F23"/>
    <w:pPr>
      <w:ind w:left="1920" w:hanging="240"/>
    </w:pPr>
    <w:rPr>
      <w:rFonts w:eastAsia="Times New Roman"/>
    </w:rPr>
  </w:style>
  <w:style w:type="paragraph" w:styleId="aff4">
    <w:name w:val="index heading"/>
    <w:basedOn w:val="a0"/>
    <w:next w:val="1f5"/>
    <w:semiHidden/>
    <w:rsid w:val="009D7F23"/>
    <w:rPr>
      <w:rFonts w:eastAsia="Times New Roman"/>
    </w:rPr>
  </w:style>
  <w:style w:type="paragraph" w:customStyle="1" w:styleId="1f6">
    <w:name w:val="Таблица ссылок1"/>
    <w:basedOn w:val="a0"/>
    <w:next w:val="a0"/>
    <w:rsid w:val="009D7F23"/>
    <w:pPr>
      <w:ind w:left="240" w:hanging="240"/>
    </w:pPr>
    <w:rPr>
      <w:rFonts w:eastAsia="Times New Roman"/>
    </w:rPr>
  </w:style>
  <w:style w:type="paragraph" w:customStyle="1" w:styleId="1f7">
    <w:name w:val="Заголовок таблицы ссылок1"/>
    <w:basedOn w:val="a0"/>
    <w:next w:val="a0"/>
    <w:rsid w:val="009D7F23"/>
    <w:pPr>
      <w:spacing w:before="120"/>
    </w:pPr>
    <w:rPr>
      <w:rFonts w:ascii="Arial" w:eastAsia="Times New Roman" w:hAnsi="Arial"/>
      <w:b/>
      <w:bCs/>
    </w:rPr>
  </w:style>
  <w:style w:type="paragraph" w:customStyle="1" w:styleId="aff5">
    <w:name w:val="Заголовок третьего уровня"/>
    <w:basedOn w:val="41"/>
    <w:rsid w:val="009D7F23"/>
    <w:pPr>
      <w:jc w:val="center"/>
    </w:pPr>
    <w:rPr>
      <w:rFonts w:eastAsia="Times New Roman"/>
    </w:rPr>
  </w:style>
  <w:style w:type="paragraph" w:customStyle="1" w:styleId="1f8">
    <w:name w:val="Схема документа1"/>
    <w:basedOn w:val="a0"/>
    <w:rsid w:val="009D7F23"/>
    <w:pPr>
      <w:shd w:val="clear" w:color="auto" w:fill="000080"/>
    </w:pPr>
    <w:rPr>
      <w:rFonts w:ascii="Tahoma" w:eastAsia="Times New Roman" w:hAnsi="Tahoma" w:cs="Tahoma"/>
    </w:rPr>
  </w:style>
  <w:style w:type="paragraph" w:styleId="43">
    <w:name w:val="toc 4"/>
    <w:basedOn w:val="a0"/>
    <w:next w:val="a0"/>
    <w:uiPriority w:val="39"/>
    <w:rsid w:val="009D7F23"/>
    <w:pPr>
      <w:ind w:left="480"/>
    </w:pPr>
    <w:rPr>
      <w:rFonts w:ascii="Calibri" w:hAnsi="Calibri"/>
      <w:sz w:val="20"/>
      <w:szCs w:val="20"/>
    </w:rPr>
  </w:style>
  <w:style w:type="paragraph" w:customStyle="1" w:styleId="220">
    <w:name w:val="Основной текст 22"/>
    <w:basedOn w:val="a0"/>
    <w:rsid w:val="009D7F23"/>
    <w:pPr>
      <w:overflowPunct w:val="0"/>
      <w:autoSpaceDE w:val="0"/>
      <w:ind w:firstLine="851"/>
      <w:jc w:val="both"/>
      <w:textAlignment w:val="baseline"/>
    </w:pPr>
    <w:rPr>
      <w:rFonts w:eastAsia="Times New Roman"/>
      <w:sz w:val="28"/>
      <w:szCs w:val="20"/>
    </w:rPr>
  </w:style>
  <w:style w:type="paragraph" w:customStyle="1" w:styleId="221">
    <w:name w:val="Основной текст с отступом 22"/>
    <w:basedOn w:val="a0"/>
    <w:rsid w:val="009D7F23"/>
    <w:pPr>
      <w:overflowPunct w:val="0"/>
      <w:autoSpaceDE w:val="0"/>
      <w:ind w:firstLine="567"/>
      <w:textAlignment w:val="baseline"/>
    </w:pPr>
    <w:rPr>
      <w:rFonts w:eastAsia="Times New Roman"/>
      <w:sz w:val="28"/>
      <w:szCs w:val="20"/>
    </w:rPr>
  </w:style>
  <w:style w:type="paragraph" w:customStyle="1" w:styleId="GOST2304typeA14">
    <w:name w:val="Стиль GOST 2.304 type A 14 пт полужирный По центру"/>
    <w:basedOn w:val="a0"/>
    <w:rsid w:val="009D7F23"/>
    <w:pPr>
      <w:jc w:val="center"/>
    </w:pPr>
    <w:rPr>
      <w:rFonts w:ascii="GOST 2.304 type A" w:eastAsia="Times New Roman" w:hAnsi="GOST 2.304 type A"/>
      <w:b/>
      <w:bCs/>
      <w:color w:val="FF0000"/>
      <w:sz w:val="28"/>
      <w:szCs w:val="20"/>
    </w:rPr>
  </w:style>
  <w:style w:type="paragraph" w:customStyle="1" w:styleId="1f9">
    <w:name w:val="Текст примечания1"/>
    <w:basedOn w:val="a0"/>
    <w:rsid w:val="009D7F23"/>
    <w:rPr>
      <w:rFonts w:eastAsia="Times New Roman"/>
      <w:sz w:val="20"/>
      <w:szCs w:val="20"/>
    </w:rPr>
  </w:style>
  <w:style w:type="paragraph" w:styleId="aff6">
    <w:name w:val="annotation subject"/>
    <w:basedOn w:val="1f9"/>
    <w:next w:val="1f9"/>
    <w:link w:val="aff7"/>
    <w:rsid w:val="009D7F23"/>
    <w:rPr>
      <w:b/>
      <w:bCs/>
    </w:rPr>
  </w:style>
  <w:style w:type="character" w:customStyle="1" w:styleId="aff7">
    <w:name w:val="Тема примечания Знак"/>
    <w:link w:val="aff6"/>
    <w:locked/>
    <w:rsid w:val="003C3AA4"/>
    <w:rPr>
      <w:b/>
      <w:bCs/>
      <w:lang w:eastAsia="ar-SA"/>
    </w:rPr>
  </w:style>
  <w:style w:type="paragraph" w:styleId="aff8">
    <w:name w:val="Balloon Text"/>
    <w:basedOn w:val="a0"/>
    <w:link w:val="aff9"/>
    <w:rsid w:val="009D7F23"/>
    <w:rPr>
      <w:rFonts w:ascii="Tahoma" w:eastAsia="Times New Roman" w:hAnsi="Tahoma"/>
      <w:sz w:val="16"/>
      <w:szCs w:val="16"/>
    </w:rPr>
  </w:style>
  <w:style w:type="character" w:customStyle="1" w:styleId="aff9">
    <w:name w:val="Текст выноски Знак"/>
    <w:link w:val="aff8"/>
    <w:locked/>
    <w:rsid w:val="003C3AA4"/>
    <w:rPr>
      <w:rFonts w:ascii="Tahoma" w:hAnsi="Tahoma" w:cs="Tahoma"/>
      <w:sz w:val="16"/>
      <w:szCs w:val="16"/>
      <w:lang w:eastAsia="ar-SA"/>
    </w:rPr>
  </w:style>
  <w:style w:type="paragraph" w:styleId="62">
    <w:name w:val="toc 6"/>
    <w:basedOn w:val="14"/>
    <w:uiPriority w:val="39"/>
    <w:rsid w:val="009D7F23"/>
    <w:pPr>
      <w:suppressLineNumbers w:val="0"/>
      <w:ind w:left="960"/>
    </w:pPr>
    <w:rPr>
      <w:rFonts w:ascii="Calibri" w:hAnsi="Calibri" w:cs="Times New Roman"/>
      <w:sz w:val="20"/>
      <w:szCs w:val="20"/>
    </w:rPr>
  </w:style>
  <w:style w:type="paragraph" w:styleId="72">
    <w:name w:val="toc 7"/>
    <w:basedOn w:val="14"/>
    <w:uiPriority w:val="39"/>
    <w:rsid w:val="009D7F23"/>
    <w:pPr>
      <w:suppressLineNumbers w:val="0"/>
      <w:ind w:left="1200"/>
    </w:pPr>
    <w:rPr>
      <w:rFonts w:ascii="Calibri" w:hAnsi="Calibri" w:cs="Times New Roman"/>
      <w:sz w:val="20"/>
      <w:szCs w:val="20"/>
    </w:rPr>
  </w:style>
  <w:style w:type="paragraph" w:styleId="82">
    <w:name w:val="toc 8"/>
    <w:basedOn w:val="14"/>
    <w:uiPriority w:val="39"/>
    <w:rsid w:val="009D7F23"/>
    <w:pPr>
      <w:suppressLineNumbers w:val="0"/>
      <w:ind w:left="1440"/>
    </w:pPr>
    <w:rPr>
      <w:rFonts w:ascii="Calibri" w:hAnsi="Calibri" w:cs="Times New Roman"/>
      <w:sz w:val="20"/>
      <w:szCs w:val="20"/>
    </w:rPr>
  </w:style>
  <w:style w:type="paragraph" w:styleId="92">
    <w:name w:val="toc 9"/>
    <w:basedOn w:val="14"/>
    <w:uiPriority w:val="39"/>
    <w:rsid w:val="009D7F23"/>
    <w:pPr>
      <w:suppressLineNumbers w:val="0"/>
      <w:ind w:left="1680"/>
    </w:pPr>
    <w:rPr>
      <w:rFonts w:ascii="Calibri" w:hAnsi="Calibri" w:cs="Times New Roman"/>
      <w:sz w:val="20"/>
      <w:szCs w:val="20"/>
    </w:rPr>
  </w:style>
  <w:style w:type="paragraph" w:customStyle="1" w:styleId="100">
    <w:name w:val="Оглавление 10"/>
    <w:basedOn w:val="14"/>
    <w:rsid w:val="009D7F23"/>
    <w:pPr>
      <w:tabs>
        <w:tab w:val="right" w:leader="dot" w:pos="12184"/>
      </w:tabs>
      <w:ind w:left="2547"/>
    </w:pPr>
  </w:style>
  <w:style w:type="paragraph" w:customStyle="1" w:styleId="affa">
    <w:name w:val="Содержимое таблицы"/>
    <w:basedOn w:val="a0"/>
    <w:rsid w:val="009D7F23"/>
    <w:pPr>
      <w:suppressLineNumbers/>
    </w:pPr>
  </w:style>
  <w:style w:type="paragraph" w:customStyle="1" w:styleId="affb">
    <w:name w:val="Заголовок таблицы"/>
    <w:basedOn w:val="affa"/>
    <w:rsid w:val="009D7F23"/>
    <w:pPr>
      <w:jc w:val="center"/>
    </w:pPr>
    <w:rPr>
      <w:b/>
      <w:bCs/>
    </w:rPr>
  </w:style>
  <w:style w:type="paragraph" w:customStyle="1" w:styleId="affc">
    <w:name w:val="Содержимое врезки"/>
    <w:basedOn w:val="ad"/>
    <w:rsid w:val="009D7F23"/>
  </w:style>
  <w:style w:type="paragraph" w:styleId="affd">
    <w:name w:val="TOC Heading"/>
    <w:basedOn w:val="ac"/>
    <w:uiPriority w:val="39"/>
    <w:qFormat/>
    <w:rsid w:val="009D7F23"/>
    <w:pPr>
      <w:suppressLineNumbers/>
      <w:ind w:right="0"/>
    </w:pPr>
    <w:rPr>
      <w:bCs/>
      <w:sz w:val="32"/>
      <w:szCs w:val="32"/>
    </w:rPr>
  </w:style>
  <w:style w:type="table" w:styleId="affe">
    <w:name w:val="Table Grid"/>
    <w:basedOn w:val="a2"/>
    <w:uiPriority w:val="59"/>
    <w:rsid w:val="00DD7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Body Text 2"/>
    <w:basedOn w:val="a0"/>
    <w:link w:val="2a"/>
    <w:rsid w:val="00EA2814"/>
    <w:rPr>
      <w:sz w:val="2"/>
      <w:lang w:val="en-US"/>
    </w:rPr>
  </w:style>
  <w:style w:type="character" w:customStyle="1" w:styleId="2a">
    <w:name w:val="Основной текст 2 Знак"/>
    <w:link w:val="29"/>
    <w:rsid w:val="006202FD"/>
    <w:rPr>
      <w:rFonts w:eastAsia="MS Mincho"/>
      <w:sz w:val="2"/>
      <w:szCs w:val="24"/>
      <w:lang w:val="en-US"/>
    </w:rPr>
  </w:style>
  <w:style w:type="paragraph" w:styleId="2b">
    <w:name w:val="Body Text Indent 2"/>
    <w:aliases w:val="Основной для текста"/>
    <w:basedOn w:val="a0"/>
    <w:link w:val="2c"/>
    <w:rsid w:val="00EA2814"/>
    <w:pPr>
      <w:spacing w:after="120" w:line="480" w:lineRule="auto"/>
      <w:ind w:left="283"/>
    </w:pPr>
  </w:style>
  <w:style w:type="character" w:customStyle="1" w:styleId="2c">
    <w:name w:val="Основной текст с отступом 2 Знак"/>
    <w:aliases w:val="Основной для текста Знак"/>
    <w:link w:val="2b"/>
    <w:rsid w:val="00F458C6"/>
    <w:rPr>
      <w:rFonts w:eastAsia="MS Mincho"/>
      <w:sz w:val="24"/>
      <w:szCs w:val="24"/>
    </w:rPr>
  </w:style>
  <w:style w:type="paragraph" w:styleId="38">
    <w:name w:val="Body Text 3"/>
    <w:basedOn w:val="a0"/>
    <w:link w:val="39"/>
    <w:rsid w:val="00EA2814"/>
    <w:pPr>
      <w:spacing w:after="120"/>
    </w:pPr>
    <w:rPr>
      <w:sz w:val="16"/>
      <w:szCs w:val="16"/>
    </w:rPr>
  </w:style>
  <w:style w:type="character" w:customStyle="1" w:styleId="39">
    <w:name w:val="Основной текст 3 Знак"/>
    <w:link w:val="38"/>
    <w:locked/>
    <w:rsid w:val="003C3AA4"/>
    <w:rPr>
      <w:rFonts w:eastAsia="MS Mincho"/>
      <w:sz w:val="16"/>
      <w:szCs w:val="16"/>
    </w:rPr>
  </w:style>
  <w:style w:type="paragraph" w:styleId="3a">
    <w:name w:val="Body Text Indent 3"/>
    <w:basedOn w:val="a0"/>
    <w:link w:val="3b"/>
    <w:rsid w:val="00EA2814"/>
    <w:pPr>
      <w:spacing w:after="120"/>
      <w:ind w:left="283"/>
    </w:pPr>
    <w:rPr>
      <w:sz w:val="16"/>
      <w:szCs w:val="16"/>
    </w:rPr>
  </w:style>
  <w:style w:type="character" w:customStyle="1" w:styleId="3b">
    <w:name w:val="Основной текст с отступом 3 Знак"/>
    <w:link w:val="3a"/>
    <w:locked/>
    <w:rsid w:val="003C3AA4"/>
    <w:rPr>
      <w:rFonts w:eastAsia="MS Mincho"/>
      <w:sz w:val="16"/>
      <w:szCs w:val="16"/>
    </w:rPr>
  </w:style>
  <w:style w:type="paragraph" w:styleId="2d">
    <w:name w:val="List 2"/>
    <w:basedOn w:val="a0"/>
    <w:rsid w:val="00EA2814"/>
    <w:pPr>
      <w:ind w:left="566" w:hanging="283"/>
    </w:pPr>
    <w:rPr>
      <w:rFonts w:eastAsia="Times New Roman"/>
      <w:sz w:val="20"/>
      <w:lang w:eastAsia="ru-RU"/>
    </w:rPr>
  </w:style>
  <w:style w:type="paragraph" w:styleId="afff">
    <w:name w:val="Block Text"/>
    <w:basedOn w:val="a0"/>
    <w:rsid w:val="00EA2814"/>
    <w:pPr>
      <w:ind w:left="113" w:right="113"/>
    </w:pPr>
    <w:rPr>
      <w:rFonts w:eastAsia="Times New Roman"/>
      <w:szCs w:val="20"/>
      <w:lang w:eastAsia="ru-RU"/>
    </w:rPr>
  </w:style>
  <w:style w:type="paragraph" w:styleId="afff0">
    <w:name w:val="Date"/>
    <w:basedOn w:val="a0"/>
    <w:next w:val="a0"/>
    <w:rsid w:val="00EA2814"/>
    <w:rPr>
      <w:lang w:eastAsia="ru-RU"/>
    </w:rPr>
  </w:style>
  <w:style w:type="paragraph" w:styleId="afff1">
    <w:name w:val="Note Heading"/>
    <w:basedOn w:val="a0"/>
    <w:next w:val="a0"/>
    <w:rsid w:val="00EA2814"/>
    <w:rPr>
      <w:lang w:eastAsia="ru-RU"/>
    </w:rPr>
  </w:style>
  <w:style w:type="paragraph" w:styleId="afff2">
    <w:name w:val="Body Text First Indent"/>
    <w:basedOn w:val="ad"/>
    <w:link w:val="afff3"/>
    <w:rsid w:val="00EA2814"/>
    <w:pPr>
      <w:spacing w:after="120"/>
      <w:ind w:right="0" w:firstLine="210"/>
      <w:jc w:val="left"/>
    </w:pPr>
    <w:rPr>
      <w:sz w:val="24"/>
      <w:szCs w:val="24"/>
    </w:rPr>
  </w:style>
  <w:style w:type="character" w:customStyle="1" w:styleId="afff3">
    <w:name w:val="Красная строка Знак"/>
    <w:link w:val="afff2"/>
    <w:rsid w:val="003C3AA4"/>
    <w:rPr>
      <w:rFonts w:eastAsia="MS Mincho"/>
      <w:sz w:val="24"/>
      <w:szCs w:val="24"/>
    </w:rPr>
  </w:style>
  <w:style w:type="paragraph" w:styleId="2e">
    <w:name w:val="Body Text First Indent 2"/>
    <w:basedOn w:val="af4"/>
    <w:link w:val="2f"/>
    <w:rsid w:val="00EA2814"/>
    <w:pPr>
      <w:spacing w:after="120"/>
      <w:ind w:left="283" w:firstLine="210"/>
      <w:jc w:val="left"/>
    </w:pPr>
    <w:rPr>
      <w:sz w:val="24"/>
      <w:szCs w:val="24"/>
    </w:rPr>
  </w:style>
  <w:style w:type="character" w:customStyle="1" w:styleId="2f">
    <w:name w:val="Красная строка 2 Знак"/>
    <w:link w:val="2e"/>
    <w:locked/>
    <w:rsid w:val="003C3AA4"/>
    <w:rPr>
      <w:rFonts w:eastAsia="MS Mincho"/>
      <w:sz w:val="24"/>
      <w:szCs w:val="24"/>
    </w:rPr>
  </w:style>
  <w:style w:type="paragraph" w:styleId="afff4">
    <w:name w:val="List Bullet"/>
    <w:basedOn w:val="a0"/>
    <w:rsid w:val="00EA2814"/>
    <w:pPr>
      <w:tabs>
        <w:tab w:val="num" w:pos="643"/>
      </w:tabs>
      <w:ind w:left="643" w:hanging="360"/>
    </w:pPr>
    <w:rPr>
      <w:lang w:eastAsia="ru-RU"/>
    </w:rPr>
  </w:style>
  <w:style w:type="paragraph" w:styleId="20">
    <w:name w:val="List Bullet 2"/>
    <w:basedOn w:val="a0"/>
    <w:rsid w:val="00EA2814"/>
    <w:pPr>
      <w:numPr>
        <w:numId w:val="3"/>
      </w:numPr>
      <w:tabs>
        <w:tab w:val="clear" w:pos="3846"/>
        <w:tab w:val="num" w:pos="643"/>
      </w:tabs>
      <w:ind w:left="643"/>
    </w:pPr>
    <w:rPr>
      <w:lang w:eastAsia="ru-RU"/>
    </w:rPr>
  </w:style>
  <w:style w:type="paragraph" w:styleId="3">
    <w:name w:val="List Bullet 3"/>
    <w:basedOn w:val="a0"/>
    <w:rsid w:val="00EA2814"/>
    <w:pPr>
      <w:numPr>
        <w:ilvl w:val="1"/>
        <w:numId w:val="3"/>
      </w:numPr>
      <w:tabs>
        <w:tab w:val="clear" w:pos="0"/>
        <w:tab w:val="num" w:pos="926"/>
      </w:tabs>
      <w:ind w:left="926" w:hanging="360"/>
    </w:pPr>
    <w:rPr>
      <w:lang w:eastAsia="ru-RU"/>
    </w:rPr>
  </w:style>
  <w:style w:type="paragraph" w:styleId="4">
    <w:name w:val="List Bullet 4"/>
    <w:basedOn w:val="a0"/>
    <w:rsid w:val="00EA2814"/>
    <w:pPr>
      <w:numPr>
        <w:numId w:val="4"/>
      </w:numPr>
    </w:pPr>
    <w:rPr>
      <w:lang w:eastAsia="ru-RU"/>
    </w:rPr>
  </w:style>
  <w:style w:type="paragraph" w:styleId="50">
    <w:name w:val="List Bullet 5"/>
    <w:basedOn w:val="a0"/>
    <w:rsid w:val="00EA2814"/>
    <w:pPr>
      <w:numPr>
        <w:ilvl w:val="2"/>
        <w:numId w:val="3"/>
      </w:numPr>
      <w:tabs>
        <w:tab w:val="clear" w:pos="3846"/>
        <w:tab w:val="num" w:pos="1492"/>
      </w:tabs>
      <w:ind w:left="1492" w:hanging="360"/>
    </w:pPr>
    <w:rPr>
      <w:lang w:eastAsia="ru-RU"/>
    </w:rPr>
  </w:style>
  <w:style w:type="paragraph" w:styleId="afff5">
    <w:name w:val="List Number"/>
    <w:basedOn w:val="a0"/>
    <w:rsid w:val="00EA2814"/>
    <w:pPr>
      <w:tabs>
        <w:tab w:val="num" w:pos="360"/>
      </w:tabs>
      <w:ind w:left="360" w:hanging="360"/>
    </w:pPr>
    <w:rPr>
      <w:lang w:eastAsia="ru-RU"/>
    </w:rPr>
  </w:style>
  <w:style w:type="paragraph" w:styleId="2f0">
    <w:name w:val="List Number 2"/>
    <w:basedOn w:val="a0"/>
    <w:rsid w:val="00EA2814"/>
    <w:pPr>
      <w:tabs>
        <w:tab w:val="num" w:pos="432"/>
      </w:tabs>
      <w:ind w:left="432" w:hanging="432"/>
    </w:pPr>
    <w:rPr>
      <w:lang w:eastAsia="ru-RU"/>
    </w:rPr>
  </w:style>
  <w:style w:type="paragraph" w:styleId="3c">
    <w:name w:val="List Number 3"/>
    <w:basedOn w:val="a0"/>
    <w:rsid w:val="00EA2814"/>
    <w:pPr>
      <w:tabs>
        <w:tab w:val="num" w:pos="132"/>
      </w:tabs>
      <w:ind w:left="132" w:hanging="360"/>
    </w:pPr>
    <w:rPr>
      <w:lang w:eastAsia="ru-RU"/>
    </w:rPr>
  </w:style>
  <w:style w:type="paragraph" w:styleId="44">
    <w:name w:val="List Number 4"/>
    <w:basedOn w:val="a0"/>
    <w:rsid w:val="00EA2814"/>
    <w:pPr>
      <w:tabs>
        <w:tab w:val="num" w:pos="0"/>
      </w:tabs>
      <w:ind w:left="360" w:hanging="360"/>
    </w:pPr>
    <w:rPr>
      <w:lang w:eastAsia="ru-RU"/>
    </w:rPr>
  </w:style>
  <w:style w:type="paragraph" w:styleId="5">
    <w:name w:val="List Number 5"/>
    <w:basedOn w:val="a0"/>
    <w:rsid w:val="00EA2814"/>
    <w:pPr>
      <w:numPr>
        <w:numId w:val="5"/>
      </w:numPr>
    </w:pPr>
    <w:rPr>
      <w:lang w:eastAsia="ru-RU"/>
    </w:rPr>
  </w:style>
  <w:style w:type="paragraph" w:styleId="afff6">
    <w:name w:val="Normal Indent"/>
    <w:basedOn w:val="a0"/>
    <w:rsid w:val="00EA2814"/>
    <w:pPr>
      <w:ind w:left="708"/>
    </w:pPr>
    <w:rPr>
      <w:lang w:eastAsia="ru-RU"/>
    </w:rPr>
  </w:style>
  <w:style w:type="paragraph" w:styleId="afff7">
    <w:name w:val="Salutation"/>
    <w:basedOn w:val="a0"/>
    <w:next w:val="a0"/>
    <w:rsid w:val="00EA2814"/>
    <w:rPr>
      <w:lang w:eastAsia="ru-RU"/>
    </w:rPr>
  </w:style>
  <w:style w:type="paragraph" w:styleId="afff8">
    <w:name w:val="List Continue"/>
    <w:basedOn w:val="a0"/>
    <w:rsid w:val="00EA2814"/>
    <w:pPr>
      <w:spacing w:after="120"/>
      <w:ind w:left="283"/>
    </w:pPr>
    <w:rPr>
      <w:lang w:eastAsia="ru-RU"/>
    </w:rPr>
  </w:style>
  <w:style w:type="paragraph" w:styleId="2f1">
    <w:name w:val="List Continue 2"/>
    <w:basedOn w:val="a0"/>
    <w:rsid w:val="00EA2814"/>
    <w:pPr>
      <w:spacing w:after="120"/>
      <w:ind w:left="566"/>
    </w:pPr>
    <w:rPr>
      <w:lang w:eastAsia="ru-RU"/>
    </w:rPr>
  </w:style>
  <w:style w:type="paragraph" w:styleId="3d">
    <w:name w:val="List Continue 3"/>
    <w:basedOn w:val="a0"/>
    <w:rsid w:val="00EA2814"/>
    <w:pPr>
      <w:spacing w:after="120"/>
      <w:ind w:left="849"/>
    </w:pPr>
    <w:rPr>
      <w:lang w:eastAsia="ru-RU"/>
    </w:rPr>
  </w:style>
  <w:style w:type="paragraph" w:styleId="45">
    <w:name w:val="List Continue 4"/>
    <w:basedOn w:val="a0"/>
    <w:rsid w:val="00EA2814"/>
    <w:pPr>
      <w:spacing w:after="120"/>
      <w:ind w:left="1132"/>
    </w:pPr>
    <w:rPr>
      <w:lang w:eastAsia="ru-RU"/>
    </w:rPr>
  </w:style>
  <w:style w:type="paragraph" w:styleId="54">
    <w:name w:val="List Continue 5"/>
    <w:basedOn w:val="a0"/>
    <w:rsid w:val="00EA2814"/>
    <w:pPr>
      <w:spacing w:after="120"/>
      <w:ind w:left="1415"/>
    </w:pPr>
    <w:rPr>
      <w:lang w:eastAsia="ru-RU"/>
    </w:rPr>
  </w:style>
  <w:style w:type="paragraph" w:styleId="afff9">
    <w:name w:val="Closing"/>
    <w:basedOn w:val="a0"/>
    <w:link w:val="afffa"/>
    <w:uiPriority w:val="99"/>
    <w:rsid w:val="00EA2814"/>
    <w:pPr>
      <w:ind w:left="4252"/>
    </w:pPr>
  </w:style>
  <w:style w:type="character" w:customStyle="1" w:styleId="afffa">
    <w:name w:val="Прощание Знак"/>
    <w:link w:val="afff9"/>
    <w:uiPriority w:val="99"/>
    <w:locked/>
    <w:rsid w:val="003C3AA4"/>
    <w:rPr>
      <w:rFonts w:eastAsia="MS Mincho"/>
      <w:sz w:val="24"/>
      <w:szCs w:val="24"/>
    </w:rPr>
  </w:style>
  <w:style w:type="paragraph" w:styleId="3e">
    <w:name w:val="List 3"/>
    <w:basedOn w:val="a0"/>
    <w:rsid w:val="00EA2814"/>
    <w:pPr>
      <w:ind w:left="849" w:hanging="283"/>
    </w:pPr>
    <w:rPr>
      <w:lang w:eastAsia="ru-RU"/>
    </w:rPr>
  </w:style>
  <w:style w:type="paragraph" w:styleId="46">
    <w:name w:val="List 4"/>
    <w:basedOn w:val="a0"/>
    <w:rsid w:val="00EA2814"/>
    <w:pPr>
      <w:ind w:left="1132" w:hanging="283"/>
    </w:pPr>
    <w:rPr>
      <w:lang w:eastAsia="ru-RU"/>
    </w:rPr>
  </w:style>
  <w:style w:type="paragraph" w:styleId="55">
    <w:name w:val="List 5"/>
    <w:basedOn w:val="a0"/>
    <w:rsid w:val="00EA2814"/>
    <w:pPr>
      <w:ind w:left="1415" w:hanging="283"/>
    </w:pPr>
    <w:rPr>
      <w:lang w:eastAsia="ru-RU"/>
    </w:rPr>
  </w:style>
  <w:style w:type="paragraph" w:styleId="afffb">
    <w:name w:val="Plain Text"/>
    <w:basedOn w:val="a0"/>
    <w:link w:val="afffc"/>
    <w:rsid w:val="00EA2814"/>
    <w:rPr>
      <w:rFonts w:ascii="Courier New" w:hAnsi="Courier New"/>
      <w:sz w:val="20"/>
      <w:szCs w:val="20"/>
    </w:rPr>
  </w:style>
  <w:style w:type="character" w:customStyle="1" w:styleId="afffc">
    <w:name w:val="Текст Знак"/>
    <w:link w:val="afffb"/>
    <w:locked/>
    <w:rsid w:val="003C3AA4"/>
    <w:rPr>
      <w:rFonts w:ascii="Courier New" w:eastAsia="MS Mincho" w:hAnsi="Courier New" w:cs="Courier New"/>
    </w:rPr>
  </w:style>
  <w:style w:type="paragraph" w:styleId="afffd">
    <w:name w:val="Message Header"/>
    <w:basedOn w:val="a0"/>
    <w:rsid w:val="00EA281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ru-RU"/>
    </w:rPr>
  </w:style>
  <w:style w:type="paragraph" w:styleId="93">
    <w:name w:val="index 9"/>
    <w:basedOn w:val="a0"/>
    <w:next w:val="a0"/>
    <w:autoRedefine/>
    <w:semiHidden/>
    <w:rsid w:val="00EA2814"/>
    <w:pPr>
      <w:ind w:left="2160" w:hanging="240"/>
    </w:pPr>
    <w:rPr>
      <w:rFonts w:eastAsia="Times New Roman"/>
      <w:lang w:eastAsia="ru-RU"/>
    </w:rPr>
  </w:style>
  <w:style w:type="paragraph" w:styleId="47">
    <w:name w:val="index 4"/>
    <w:basedOn w:val="a0"/>
    <w:next w:val="a0"/>
    <w:autoRedefine/>
    <w:semiHidden/>
    <w:rsid w:val="00EA2814"/>
    <w:pPr>
      <w:ind w:left="960" w:hanging="240"/>
    </w:pPr>
    <w:rPr>
      <w:rFonts w:eastAsia="Times New Roman"/>
      <w:lang w:eastAsia="ru-RU"/>
    </w:rPr>
  </w:style>
  <w:style w:type="paragraph" w:styleId="56">
    <w:name w:val="index 5"/>
    <w:basedOn w:val="a0"/>
    <w:next w:val="a0"/>
    <w:autoRedefine/>
    <w:semiHidden/>
    <w:rsid w:val="00EA2814"/>
    <w:pPr>
      <w:ind w:left="1200" w:hanging="240"/>
    </w:pPr>
    <w:rPr>
      <w:rFonts w:eastAsia="Times New Roman"/>
      <w:lang w:eastAsia="ru-RU"/>
    </w:rPr>
  </w:style>
  <w:style w:type="paragraph" w:styleId="63">
    <w:name w:val="index 6"/>
    <w:basedOn w:val="a0"/>
    <w:next w:val="a0"/>
    <w:autoRedefine/>
    <w:semiHidden/>
    <w:rsid w:val="00EA2814"/>
    <w:pPr>
      <w:ind w:left="1440" w:hanging="240"/>
    </w:pPr>
    <w:rPr>
      <w:rFonts w:eastAsia="Times New Roman"/>
      <w:lang w:eastAsia="ru-RU"/>
    </w:rPr>
  </w:style>
  <w:style w:type="paragraph" w:styleId="73">
    <w:name w:val="index 7"/>
    <w:basedOn w:val="a0"/>
    <w:next w:val="a0"/>
    <w:autoRedefine/>
    <w:semiHidden/>
    <w:rsid w:val="00EA2814"/>
    <w:pPr>
      <w:ind w:left="1680" w:hanging="240"/>
    </w:pPr>
    <w:rPr>
      <w:rFonts w:eastAsia="Times New Roman"/>
      <w:lang w:eastAsia="ru-RU"/>
    </w:rPr>
  </w:style>
  <w:style w:type="paragraph" w:styleId="83">
    <w:name w:val="index 8"/>
    <w:basedOn w:val="a0"/>
    <w:next w:val="a0"/>
    <w:autoRedefine/>
    <w:semiHidden/>
    <w:rsid w:val="00EA2814"/>
    <w:pPr>
      <w:ind w:left="1920" w:hanging="240"/>
    </w:pPr>
    <w:rPr>
      <w:rFonts w:eastAsia="Times New Roman"/>
      <w:lang w:eastAsia="ru-RU"/>
    </w:rPr>
  </w:style>
  <w:style w:type="paragraph" w:styleId="afffe">
    <w:name w:val="table of authorities"/>
    <w:basedOn w:val="a0"/>
    <w:next w:val="a0"/>
    <w:semiHidden/>
    <w:rsid w:val="00EA2814"/>
    <w:pPr>
      <w:ind w:left="240" w:hanging="240"/>
    </w:pPr>
    <w:rPr>
      <w:rFonts w:eastAsia="Times New Roman"/>
      <w:lang w:eastAsia="ru-RU"/>
    </w:rPr>
  </w:style>
  <w:style w:type="paragraph" w:styleId="affff">
    <w:name w:val="toa heading"/>
    <w:basedOn w:val="a0"/>
    <w:next w:val="a0"/>
    <w:semiHidden/>
    <w:rsid w:val="00EA2814"/>
    <w:pPr>
      <w:spacing w:before="120"/>
    </w:pPr>
    <w:rPr>
      <w:rFonts w:ascii="Arial" w:eastAsia="Times New Roman" w:hAnsi="Arial"/>
      <w:b/>
      <w:bCs/>
      <w:lang w:eastAsia="ru-RU"/>
    </w:rPr>
  </w:style>
  <w:style w:type="paragraph" w:styleId="affff0">
    <w:name w:val="Document Map"/>
    <w:basedOn w:val="a0"/>
    <w:link w:val="affff1"/>
    <w:uiPriority w:val="99"/>
    <w:semiHidden/>
    <w:rsid w:val="00EA2814"/>
    <w:pPr>
      <w:shd w:val="clear" w:color="auto" w:fill="000080"/>
    </w:pPr>
    <w:rPr>
      <w:rFonts w:ascii="Tahoma" w:eastAsia="Times New Roman" w:hAnsi="Tahoma"/>
    </w:rPr>
  </w:style>
  <w:style w:type="character" w:customStyle="1" w:styleId="affff1">
    <w:name w:val="Схема документа Знак"/>
    <w:link w:val="affff0"/>
    <w:uiPriority w:val="99"/>
    <w:semiHidden/>
    <w:locked/>
    <w:rsid w:val="003C3AA4"/>
    <w:rPr>
      <w:rFonts w:ascii="Tahoma" w:hAnsi="Tahoma" w:cs="Tahoma"/>
      <w:sz w:val="24"/>
      <w:szCs w:val="24"/>
      <w:shd w:val="clear" w:color="auto" w:fill="000080"/>
    </w:rPr>
  </w:style>
  <w:style w:type="paragraph" w:styleId="affff2">
    <w:name w:val="annotation text"/>
    <w:basedOn w:val="a0"/>
    <w:link w:val="affff3"/>
    <w:semiHidden/>
    <w:rsid w:val="00EA2814"/>
    <w:rPr>
      <w:rFonts w:eastAsia="Times New Roman"/>
      <w:sz w:val="20"/>
      <w:szCs w:val="20"/>
      <w:lang w:eastAsia="ru-RU"/>
    </w:rPr>
  </w:style>
  <w:style w:type="character" w:customStyle="1" w:styleId="affff3">
    <w:name w:val="Текст примечания Знак"/>
    <w:link w:val="affff2"/>
    <w:semiHidden/>
    <w:locked/>
    <w:rsid w:val="003C3AA4"/>
  </w:style>
  <w:style w:type="paragraph" w:customStyle="1" w:styleId="affff4">
    <w:name w:val="Знак"/>
    <w:basedOn w:val="a0"/>
    <w:rsid w:val="007F10FC"/>
    <w:rPr>
      <w:rFonts w:eastAsia="Times New Roman"/>
      <w:sz w:val="28"/>
      <w:szCs w:val="20"/>
      <w:lang w:eastAsia="ru-RU"/>
    </w:rPr>
  </w:style>
  <w:style w:type="paragraph" w:customStyle="1" w:styleId="affff5">
    <w:name w:val="Чертежный"/>
    <w:rsid w:val="007F10FC"/>
    <w:pPr>
      <w:jc w:val="both"/>
    </w:pPr>
    <w:rPr>
      <w:rFonts w:ascii="ISOCPEUR" w:hAnsi="ISOCPEUR"/>
      <w:i/>
      <w:sz w:val="28"/>
      <w:lang w:val="uk-UA"/>
    </w:rPr>
  </w:style>
  <w:style w:type="paragraph" w:customStyle="1" w:styleId="IG0">
    <w:name w:val="Обычный_IG"/>
    <w:basedOn w:val="a0"/>
    <w:link w:val="IG1"/>
    <w:rsid w:val="002D4FF6"/>
    <w:pPr>
      <w:spacing w:line="360" w:lineRule="auto"/>
      <w:ind w:firstLine="709"/>
      <w:jc w:val="both"/>
    </w:pPr>
    <w:rPr>
      <w:rFonts w:eastAsia="Times New Roman"/>
      <w:sz w:val="28"/>
      <w:szCs w:val="28"/>
      <w:lang w:eastAsia="ru-RU"/>
    </w:rPr>
  </w:style>
  <w:style w:type="character" w:customStyle="1" w:styleId="IG1">
    <w:name w:val="Обычный_IG Знак"/>
    <w:link w:val="IG0"/>
    <w:rsid w:val="002D4FF6"/>
    <w:rPr>
      <w:sz w:val="28"/>
      <w:szCs w:val="28"/>
      <w:lang w:val="ru-RU" w:eastAsia="ru-RU" w:bidi="ar-SA"/>
    </w:rPr>
  </w:style>
  <w:style w:type="paragraph" w:customStyle="1" w:styleId="1fa">
    <w:name w:val="заголовок 1"/>
    <w:basedOn w:val="a0"/>
    <w:next w:val="a0"/>
    <w:rsid w:val="0081194E"/>
    <w:pPr>
      <w:keepNext/>
      <w:jc w:val="center"/>
    </w:pPr>
    <w:rPr>
      <w:rFonts w:eastAsia="Times New Roman"/>
      <w:snapToGrid w:val="0"/>
      <w:szCs w:val="20"/>
      <w:lang w:eastAsia="ru-RU"/>
    </w:rPr>
  </w:style>
  <w:style w:type="paragraph" w:customStyle="1" w:styleId="64">
    <w:name w:val="заголовок 6"/>
    <w:basedOn w:val="a0"/>
    <w:next w:val="a0"/>
    <w:rsid w:val="0060430B"/>
    <w:pPr>
      <w:keepNext/>
    </w:pPr>
    <w:rPr>
      <w:rFonts w:eastAsia="Times New Roman"/>
      <w:szCs w:val="20"/>
      <w:lang w:eastAsia="ru-RU"/>
    </w:rPr>
  </w:style>
  <w:style w:type="paragraph" w:customStyle="1" w:styleId="affff6">
    <w:name w:val="основной шрифт с красн строкой"/>
    <w:basedOn w:val="a0"/>
    <w:autoRedefine/>
    <w:rsid w:val="00E2150A"/>
    <w:pPr>
      <w:ind w:firstLine="720"/>
      <w:jc w:val="both"/>
    </w:pPr>
    <w:rPr>
      <w:rFonts w:ascii="Arial" w:eastAsia="Times New Roman" w:hAnsi="Arial" w:cs="Arial"/>
      <w:i/>
      <w:u w:val="single"/>
      <w:lang w:eastAsia="ru-RU"/>
    </w:rPr>
  </w:style>
  <w:style w:type="paragraph" w:customStyle="1" w:styleId="IG">
    <w:name w:val="Маркированный_список_IG"/>
    <w:basedOn w:val="a0"/>
    <w:link w:val="IG10"/>
    <w:uiPriority w:val="99"/>
    <w:rsid w:val="006B269C"/>
    <w:pPr>
      <w:numPr>
        <w:numId w:val="6"/>
      </w:numPr>
      <w:spacing w:line="360" w:lineRule="auto"/>
      <w:jc w:val="both"/>
    </w:pPr>
    <w:rPr>
      <w:rFonts w:eastAsia="Times New Roman"/>
      <w:snapToGrid w:val="0"/>
      <w:sz w:val="28"/>
      <w:szCs w:val="28"/>
    </w:rPr>
  </w:style>
  <w:style w:type="character" w:customStyle="1" w:styleId="IG10">
    <w:name w:val="Маркированный_список_IG Знак1"/>
    <w:link w:val="IG"/>
    <w:uiPriority w:val="99"/>
    <w:rsid w:val="006B269C"/>
    <w:rPr>
      <w:snapToGrid w:val="0"/>
      <w:sz w:val="28"/>
      <w:szCs w:val="28"/>
      <w:lang w:eastAsia="ar-SA"/>
    </w:rPr>
  </w:style>
  <w:style w:type="paragraph" w:customStyle="1" w:styleId="affff7">
    <w:name w:val="Записка"/>
    <w:basedOn w:val="a0"/>
    <w:link w:val="1fb"/>
    <w:rsid w:val="00762C2A"/>
    <w:pPr>
      <w:ind w:firstLine="709"/>
      <w:jc w:val="both"/>
    </w:pPr>
    <w:rPr>
      <w:rFonts w:eastAsia="Times New Roman"/>
      <w:szCs w:val="20"/>
    </w:rPr>
  </w:style>
  <w:style w:type="character" w:customStyle="1" w:styleId="1fb">
    <w:name w:val="Записка Знак1"/>
    <w:link w:val="affff7"/>
    <w:rsid w:val="00030A42"/>
    <w:rPr>
      <w:sz w:val="24"/>
    </w:rPr>
  </w:style>
  <w:style w:type="paragraph" w:styleId="affff8">
    <w:name w:val="List Paragraph"/>
    <w:basedOn w:val="a0"/>
    <w:uiPriority w:val="34"/>
    <w:qFormat/>
    <w:rsid w:val="00F31C97"/>
    <w:pPr>
      <w:ind w:left="708"/>
    </w:pPr>
  </w:style>
  <w:style w:type="character" w:customStyle="1" w:styleId="FontStyle32">
    <w:name w:val="Font Style32"/>
    <w:rsid w:val="00A55585"/>
    <w:rPr>
      <w:rFonts w:ascii="Times New Roman" w:hAnsi="Times New Roman" w:cs="Times New Roman"/>
      <w:sz w:val="22"/>
      <w:szCs w:val="22"/>
    </w:rPr>
  </w:style>
  <w:style w:type="paragraph" w:customStyle="1" w:styleId="Style23">
    <w:name w:val="Style23"/>
    <w:basedOn w:val="a0"/>
    <w:rsid w:val="00A55585"/>
    <w:pPr>
      <w:widowControl w:val="0"/>
      <w:autoSpaceDE w:val="0"/>
      <w:autoSpaceDN w:val="0"/>
      <w:adjustRightInd w:val="0"/>
      <w:spacing w:line="274" w:lineRule="exact"/>
      <w:ind w:firstLine="710"/>
      <w:jc w:val="both"/>
    </w:pPr>
    <w:rPr>
      <w:rFonts w:eastAsia="Times New Roman"/>
      <w:lang w:eastAsia="ru-RU"/>
    </w:rPr>
  </w:style>
  <w:style w:type="paragraph" w:customStyle="1" w:styleId="120">
    <w:name w:val="абзац 12"/>
    <w:basedOn w:val="a0"/>
    <w:link w:val="121"/>
    <w:rsid w:val="00A9004D"/>
    <w:pPr>
      <w:spacing w:before="120"/>
      <w:ind w:firstLine="709"/>
      <w:jc w:val="both"/>
    </w:pPr>
    <w:rPr>
      <w:rFonts w:eastAsia="Times New Roman"/>
      <w:szCs w:val="20"/>
    </w:rPr>
  </w:style>
  <w:style w:type="character" w:customStyle="1" w:styleId="121">
    <w:name w:val="абзац 12 Знак1"/>
    <w:link w:val="120"/>
    <w:rsid w:val="00A9004D"/>
    <w:rPr>
      <w:sz w:val="24"/>
    </w:rPr>
  </w:style>
  <w:style w:type="paragraph" w:customStyle="1" w:styleId="Style22">
    <w:name w:val="Style22"/>
    <w:basedOn w:val="a0"/>
    <w:rsid w:val="00A9004D"/>
    <w:pPr>
      <w:widowControl w:val="0"/>
      <w:autoSpaceDE w:val="0"/>
      <w:autoSpaceDN w:val="0"/>
      <w:adjustRightInd w:val="0"/>
      <w:spacing w:line="280" w:lineRule="exact"/>
      <w:ind w:firstLine="734"/>
      <w:jc w:val="both"/>
    </w:pPr>
    <w:rPr>
      <w:rFonts w:eastAsia="Times New Roman"/>
      <w:lang w:eastAsia="ru-RU"/>
    </w:rPr>
  </w:style>
  <w:style w:type="character" w:customStyle="1" w:styleId="3f">
    <w:name w:val="Основной текст 3 Знак Знак"/>
    <w:autoRedefine/>
    <w:rsid w:val="001121E9"/>
    <w:rPr>
      <w:sz w:val="24"/>
    </w:rPr>
  </w:style>
  <w:style w:type="paragraph" w:customStyle="1" w:styleId="affff9">
    <w:name w:val="Обычный (ПЗ)"/>
    <w:basedOn w:val="a0"/>
    <w:uiPriority w:val="99"/>
    <w:rsid w:val="00CD6603"/>
    <w:pPr>
      <w:ind w:firstLine="720"/>
      <w:jc w:val="both"/>
    </w:pPr>
    <w:rPr>
      <w:rFonts w:ascii="Arial" w:eastAsia="Times New Roman" w:hAnsi="Arial"/>
      <w:szCs w:val="20"/>
      <w:lang w:eastAsia="ru-RU"/>
    </w:rPr>
  </w:style>
  <w:style w:type="paragraph" w:customStyle="1" w:styleId="affffa">
    <w:name w:val="ГИ_Отчетный"/>
    <w:basedOn w:val="a0"/>
    <w:link w:val="2f2"/>
    <w:rsid w:val="00CD6603"/>
    <w:pPr>
      <w:spacing w:line="360" w:lineRule="auto"/>
      <w:ind w:firstLine="720"/>
      <w:jc w:val="both"/>
    </w:pPr>
    <w:rPr>
      <w:rFonts w:ascii="Arial" w:eastAsia="Times New Roman" w:hAnsi="Arial"/>
      <w:szCs w:val="20"/>
    </w:rPr>
  </w:style>
  <w:style w:type="character" w:customStyle="1" w:styleId="2f2">
    <w:name w:val="ГИ_Отчетный Знак2"/>
    <w:link w:val="affffa"/>
    <w:rsid w:val="00CD6603"/>
    <w:rPr>
      <w:rFonts w:ascii="Arial" w:hAnsi="Arial"/>
      <w:sz w:val="24"/>
    </w:rPr>
  </w:style>
  <w:style w:type="paragraph" w:customStyle="1" w:styleId="affffb">
    <w:name w:val="Строка Внимание"/>
    <w:basedOn w:val="ad"/>
    <w:next w:val="afff7"/>
    <w:rsid w:val="005F69CA"/>
    <w:pPr>
      <w:spacing w:before="240"/>
      <w:ind w:right="0"/>
    </w:pPr>
    <w:rPr>
      <w:rFonts w:ascii="Courier New" w:eastAsia="Times New Roman" w:hAnsi="Courier New"/>
      <w:sz w:val="24"/>
      <w:lang w:eastAsia="ru-RU"/>
    </w:rPr>
  </w:style>
  <w:style w:type="paragraph" w:styleId="affffc">
    <w:name w:val="No Spacing"/>
    <w:link w:val="affffd"/>
    <w:uiPriority w:val="99"/>
    <w:qFormat/>
    <w:rsid w:val="00A71579"/>
    <w:rPr>
      <w:rFonts w:ascii="Calibri" w:eastAsia="Calibri" w:hAnsi="Calibri"/>
      <w:sz w:val="22"/>
      <w:szCs w:val="22"/>
      <w:lang w:eastAsia="en-US"/>
    </w:rPr>
  </w:style>
  <w:style w:type="paragraph" w:customStyle="1" w:styleId="CharCharCarCarCharCharCarCarCharCharCarCarCharChar">
    <w:name w:val="Char Char Car Car Char Char Car Car Char Char Car Car Char Char"/>
    <w:basedOn w:val="a0"/>
    <w:rsid w:val="00EB4946"/>
    <w:pPr>
      <w:spacing w:after="160" w:line="240" w:lineRule="exact"/>
    </w:pPr>
    <w:rPr>
      <w:rFonts w:eastAsia="Times New Roman"/>
      <w:sz w:val="20"/>
      <w:szCs w:val="20"/>
      <w:lang w:eastAsia="ru-RU"/>
    </w:rPr>
  </w:style>
  <w:style w:type="character" w:customStyle="1" w:styleId="112">
    <w:name w:val="Заголовок 1 Знак1"/>
    <w:aliases w:val="Знак Знак Знак"/>
    <w:rsid w:val="003C3AA4"/>
    <w:rPr>
      <w:rFonts w:ascii="Cambria" w:eastAsia="Times New Roman" w:hAnsi="Cambria" w:cs="Times New Roman"/>
      <w:b/>
      <w:bCs/>
      <w:color w:val="365F91"/>
      <w:sz w:val="28"/>
      <w:szCs w:val="28"/>
      <w:lang w:eastAsia="ru-RU"/>
    </w:rPr>
  </w:style>
  <w:style w:type="character" w:customStyle="1" w:styleId="217">
    <w:name w:val="Заголовок 2 Знак1"/>
    <w:aliases w:val="Заголовок 2 Знак Знак Знак"/>
    <w:uiPriority w:val="9"/>
    <w:semiHidden/>
    <w:rsid w:val="003C3AA4"/>
    <w:rPr>
      <w:rFonts w:ascii="Arial" w:hAnsi="Arial" w:cs="Arial" w:hint="default"/>
      <w:b/>
      <w:bCs w:val="0"/>
      <w:i/>
      <w:iCs/>
      <w:snapToGrid/>
      <w:sz w:val="28"/>
      <w:szCs w:val="28"/>
      <w:lang w:val="ru-RU" w:eastAsia="ru-RU" w:bidi="ar-SA"/>
    </w:rPr>
  </w:style>
  <w:style w:type="character" w:customStyle="1" w:styleId="affffe">
    <w:name w:val="Текст сноски Знак"/>
    <w:link w:val="afffff"/>
    <w:locked/>
    <w:rsid w:val="003C3AA4"/>
  </w:style>
  <w:style w:type="paragraph" w:styleId="afffff">
    <w:name w:val="footnote text"/>
    <w:basedOn w:val="a0"/>
    <w:link w:val="affffe"/>
    <w:unhideWhenUsed/>
    <w:rsid w:val="003C3AA4"/>
    <w:rPr>
      <w:rFonts w:eastAsia="Times New Roman"/>
      <w:sz w:val="20"/>
      <w:szCs w:val="20"/>
      <w:lang w:eastAsia="ru-RU"/>
    </w:rPr>
  </w:style>
  <w:style w:type="character" w:customStyle="1" w:styleId="1fc">
    <w:name w:val="Верхний колонтитул Знак1"/>
    <w:aliases w:val="??????? ?????????? Знак1,I.L.T. Знак1"/>
    <w:uiPriority w:val="99"/>
    <w:semiHidden/>
    <w:rsid w:val="003C3AA4"/>
  </w:style>
  <w:style w:type="character" w:customStyle="1" w:styleId="2f3">
    <w:name w:val="Основной текст Знак2"/>
    <w:aliases w:val="Основной текст Знак Знак Знак Знак Знак Знак1,Основной текст Знак Знак Знак Знак Знак1,Знак1 Знак1,Знак Знак Знак Знак1,Основной текст1 Знак,Основной текст1 Знак Знак Знак1,Знак Знак1,Основной текст1 Знак Знак Знак Знак"/>
    <w:rsid w:val="003C3AA4"/>
    <w:rPr>
      <w:rFonts w:ascii="Arial" w:hAnsi="Arial" w:cs="Arial" w:hint="default"/>
      <w:b/>
      <w:bCs/>
      <w:caps/>
      <w:kern w:val="32"/>
      <w:sz w:val="28"/>
      <w:szCs w:val="28"/>
      <w:lang w:val="ru-RU" w:eastAsia="ru-RU"/>
    </w:rPr>
  </w:style>
  <w:style w:type="character" w:customStyle="1" w:styleId="afffff0">
    <w:name w:val="Основной текст с отступом Знак"/>
    <w:aliases w:val="Основной текст с отступом Знак Знак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semiHidden/>
    <w:rsid w:val="003C3AA4"/>
  </w:style>
  <w:style w:type="character" w:customStyle="1" w:styleId="218">
    <w:name w:val="Основной текст с отступом 2 Знак1"/>
    <w:aliases w:val="Основной для текста Знак1"/>
    <w:semiHidden/>
    <w:rsid w:val="003C3AA4"/>
  </w:style>
  <w:style w:type="character" w:customStyle="1" w:styleId="1fd">
    <w:name w:val="Текст примечания Знак1"/>
    <w:semiHidden/>
    <w:rsid w:val="003C3AA4"/>
  </w:style>
  <w:style w:type="paragraph" w:customStyle="1" w:styleId="1fe">
    <w:name w:val="Подзаголовок1"/>
    <w:basedOn w:val="a0"/>
    <w:uiPriority w:val="99"/>
    <w:rsid w:val="003C3AA4"/>
    <w:pPr>
      <w:widowControl w:val="0"/>
      <w:suppressAutoHyphens/>
      <w:snapToGrid w:val="0"/>
      <w:spacing w:after="60"/>
      <w:jc w:val="center"/>
    </w:pPr>
    <w:rPr>
      <w:rFonts w:ascii="Arial" w:eastAsia="Times New Roman" w:hAnsi="Arial"/>
      <w:i/>
      <w:szCs w:val="20"/>
      <w:lang w:eastAsia="ru-RU"/>
    </w:rPr>
  </w:style>
  <w:style w:type="paragraph" w:customStyle="1" w:styleId="1ff">
    <w:name w:val="Название объекта1"/>
    <w:basedOn w:val="a0"/>
    <w:uiPriority w:val="99"/>
    <w:rsid w:val="003C3AA4"/>
    <w:pPr>
      <w:widowControl w:val="0"/>
      <w:suppressAutoHyphens/>
      <w:snapToGrid w:val="0"/>
      <w:spacing w:before="240" w:after="60"/>
      <w:jc w:val="center"/>
    </w:pPr>
    <w:rPr>
      <w:rFonts w:ascii="Arial" w:eastAsia="Times New Roman" w:hAnsi="Arial"/>
      <w:b/>
      <w:kern w:val="28"/>
      <w:sz w:val="32"/>
      <w:szCs w:val="20"/>
      <w:lang w:eastAsia="ru-RU"/>
    </w:rPr>
  </w:style>
  <w:style w:type="character" w:customStyle="1" w:styleId="1ff0">
    <w:name w:val="Подзаголовок Знак1"/>
    <w:rsid w:val="003C3AA4"/>
    <w:rPr>
      <w:rFonts w:ascii="Cambria" w:eastAsia="Times New Roman" w:hAnsi="Cambria" w:cs="Times New Roman"/>
      <w:i/>
      <w:iCs/>
      <w:color w:val="4F81BD"/>
      <w:spacing w:val="15"/>
      <w:sz w:val="24"/>
      <w:szCs w:val="24"/>
    </w:rPr>
  </w:style>
  <w:style w:type="paragraph" w:customStyle="1" w:styleId="afffff1">
    <w:name w:val="Титул"/>
    <w:basedOn w:val="af6"/>
    <w:uiPriority w:val="99"/>
    <w:rsid w:val="003C3AA4"/>
    <w:pPr>
      <w:spacing w:after="60"/>
      <w:ind w:firstLine="0"/>
    </w:pPr>
    <w:rPr>
      <w:rFonts w:eastAsia="Times New Roman"/>
      <w:b w:val="0"/>
      <w:bCs w:val="0"/>
      <w:i/>
      <w:iCs/>
      <w:sz w:val="24"/>
      <w:szCs w:val="20"/>
      <w:lang w:eastAsia="ru-RU"/>
    </w:rPr>
  </w:style>
  <w:style w:type="paragraph" w:customStyle="1" w:styleId="2f4">
    <w:name w:val="Основной текст2"/>
    <w:basedOn w:val="12"/>
    <w:uiPriority w:val="99"/>
    <w:rsid w:val="003C3AA4"/>
    <w:pPr>
      <w:jc w:val="both"/>
    </w:pPr>
    <w:rPr>
      <w:sz w:val="24"/>
    </w:rPr>
  </w:style>
  <w:style w:type="paragraph" w:customStyle="1" w:styleId="113">
    <w:name w:val="заголовок 11"/>
    <w:basedOn w:val="12"/>
    <w:next w:val="12"/>
    <w:uiPriority w:val="99"/>
    <w:rsid w:val="003C3AA4"/>
    <w:pPr>
      <w:keepNext/>
      <w:widowControl w:val="0"/>
      <w:tabs>
        <w:tab w:val="left" w:pos="9350"/>
      </w:tabs>
      <w:ind w:left="1430"/>
    </w:pPr>
    <w:rPr>
      <w:b/>
      <w:i/>
      <w:lang w:val="en-US"/>
    </w:rPr>
  </w:style>
  <w:style w:type="paragraph" w:customStyle="1" w:styleId="219">
    <w:name w:val="заголовок 21"/>
    <w:basedOn w:val="12"/>
    <w:next w:val="12"/>
    <w:uiPriority w:val="99"/>
    <w:rsid w:val="003C3AA4"/>
    <w:pPr>
      <w:keepNext/>
      <w:widowControl w:val="0"/>
      <w:ind w:left="-20"/>
      <w:jc w:val="center"/>
    </w:pPr>
    <w:rPr>
      <w:b/>
      <w:i/>
      <w:lang w:val="en-US"/>
    </w:rPr>
  </w:style>
  <w:style w:type="paragraph" w:customStyle="1" w:styleId="316">
    <w:name w:val="заголовок 31"/>
    <w:basedOn w:val="12"/>
    <w:next w:val="12"/>
    <w:uiPriority w:val="99"/>
    <w:rsid w:val="003C3AA4"/>
    <w:pPr>
      <w:keepNext/>
      <w:widowControl w:val="0"/>
      <w:jc w:val="center"/>
    </w:pPr>
    <w:rPr>
      <w:b/>
      <w:i/>
      <w:lang w:val="en-US"/>
    </w:rPr>
  </w:style>
  <w:style w:type="paragraph" w:customStyle="1" w:styleId="2f5">
    <w:name w:val="текст+Слева:2"/>
    <w:aliases w:val="22 см"/>
    <w:basedOn w:val="a0"/>
    <w:uiPriority w:val="99"/>
    <w:rsid w:val="003C3AA4"/>
    <w:rPr>
      <w:rFonts w:eastAsia="Times New Roman"/>
      <w:sz w:val="20"/>
      <w:szCs w:val="20"/>
      <w:lang w:eastAsia="ru-RU"/>
    </w:rPr>
  </w:style>
  <w:style w:type="character" w:customStyle="1" w:styleId="1TimesNewRoman16">
    <w:name w:val="Стиль Заголовок 1 + (латиница) Times New Roman 16 пт Черный Знак Знак Знак"/>
    <w:link w:val="1TimesNewRoman160"/>
    <w:locked/>
    <w:rsid w:val="003C3AA4"/>
    <w:rPr>
      <w:rFonts w:cs="Arial"/>
      <w:b/>
      <w:bCs/>
      <w:caps/>
      <w:color w:val="000000"/>
      <w:kern w:val="32"/>
      <w:sz w:val="32"/>
      <w:szCs w:val="28"/>
    </w:rPr>
  </w:style>
  <w:style w:type="paragraph" w:customStyle="1" w:styleId="1TimesNewRoman160">
    <w:name w:val="Стиль Заголовок 1 + (латиница) Times New Roman 16 пт Черный Знак Знак"/>
    <w:basedOn w:val="1"/>
    <w:link w:val="1TimesNewRoman16"/>
    <w:rsid w:val="003C3AA4"/>
    <w:pPr>
      <w:pageBreakBefore/>
      <w:tabs>
        <w:tab w:val="clear" w:pos="0"/>
      </w:tabs>
      <w:spacing w:line="360" w:lineRule="auto"/>
      <w:ind w:left="0" w:firstLine="0"/>
    </w:pPr>
    <w:rPr>
      <w:rFonts w:eastAsia="Times New Roman"/>
      <w:b/>
      <w:bCs/>
      <w:caps/>
      <w:color w:val="000000"/>
      <w:kern w:val="32"/>
      <w:szCs w:val="28"/>
    </w:rPr>
  </w:style>
  <w:style w:type="character" w:customStyle="1" w:styleId="1IG">
    <w:name w:val="Заголовок_1_IG Знак Знак"/>
    <w:link w:val="1IG0"/>
    <w:locked/>
    <w:rsid w:val="003C3AA4"/>
    <w:rPr>
      <w:rFonts w:ascii="Arial" w:hAnsi="Arial" w:cs="Arial"/>
      <w:bCs/>
      <w:noProof/>
      <w:snapToGrid/>
      <w:color w:val="000000"/>
      <w:kern w:val="32"/>
      <w:sz w:val="24"/>
    </w:rPr>
  </w:style>
  <w:style w:type="paragraph" w:customStyle="1" w:styleId="1IG0">
    <w:name w:val="Заголовок_1_IG Знак"/>
    <w:basedOn w:val="1"/>
    <w:link w:val="1IG"/>
    <w:rsid w:val="003C3AA4"/>
    <w:pPr>
      <w:pageBreakBefore/>
      <w:tabs>
        <w:tab w:val="clear" w:pos="0"/>
      </w:tabs>
      <w:spacing w:after="360" w:line="360" w:lineRule="auto"/>
      <w:ind w:left="0" w:firstLine="0"/>
    </w:pPr>
    <w:rPr>
      <w:rFonts w:ascii="Arial" w:eastAsia="Times New Roman" w:hAnsi="Arial"/>
      <w:bCs/>
      <w:noProof/>
      <w:snapToGrid w:val="0"/>
      <w:color w:val="000000"/>
      <w:kern w:val="32"/>
      <w:sz w:val="24"/>
      <w:szCs w:val="20"/>
    </w:rPr>
  </w:style>
  <w:style w:type="paragraph" w:customStyle="1" w:styleId="IG2">
    <w:name w:val="Нумерованный_список_IG"/>
    <w:basedOn w:val="a0"/>
    <w:uiPriority w:val="99"/>
    <w:rsid w:val="003C3AA4"/>
    <w:pPr>
      <w:tabs>
        <w:tab w:val="num" w:pos="0"/>
      </w:tabs>
      <w:snapToGrid w:val="0"/>
      <w:spacing w:line="360" w:lineRule="auto"/>
      <w:ind w:firstLine="851"/>
      <w:jc w:val="both"/>
    </w:pPr>
    <w:rPr>
      <w:rFonts w:eastAsia="Times New Roman"/>
      <w:sz w:val="28"/>
      <w:szCs w:val="28"/>
      <w:lang w:eastAsia="ru-RU"/>
    </w:rPr>
  </w:style>
  <w:style w:type="character" w:customStyle="1" w:styleId="IG3">
    <w:name w:val="Маркированный_список_IG Знак Знак Знак"/>
    <w:link w:val="IG4"/>
    <w:locked/>
    <w:rsid w:val="003C3AA4"/>
    <w:rPr>
      <w:sz w:val="28"/>
      <w:szCs w:val="28"/>
    </w:rPr>
  </w:style>
  <w:style w:type="paragraph" w:customStyle="1" w:styleId="IG4">
    <w:name w:val="Маркированный_список_IG Знак Знак"/>
    <w:basedOn w:val="a0"/>
    <w:link w:val="IG3"/>
    <w:rsid w:val="003C3AA4"/>
    <w:pPr>
      <w:tabs>
        <w:tab w:val="num" w:pos="32"/>
      </w:tabs>
      <w:snapToGrid w:val="0"/>
      <w:spacing w:line="360" w:lineRule="auto"/>
      <w:ind w:left="32" w:firstLine="709"/>
      <w:jc w:val="both"/>
    </w:pPr>
    <w:rPr>
      <w:rFonts w:eastAsia="Times New Roman"/>
      <w:sz w:val="28"/>
      <w:szCs w:val="28"/>
    </w:rPr>
  </w:style>
  <w:style w:type="paragraph" w:customStyle="1" w:styleId="IG5">
    <w:name w:val="Формулы_IG"/>
    <w:basedOn w:val="a0"/>
    <w:uiPriority w:val="99"/>
    <w:rsid w:val="003C3AA4"/>
    <w:pPr>
      <w:tabs>
        <w:tab w:val="center" w:pos="4536"/>
        <w:tab w:val="right" w:pos="9356"/>
      </w:tabs>
      <w:spacing w:line="360" w:lineRule="auto"/>
      <w:jc w:val="both"/>
    </w:pPr>
    <w:rPr>
      <w:rFonts w:eastAsia="Times New Roman"/>
      <w:sz w:val="28"/>
      <w:szCs w:val="28"/>
      <w:lang w:eastAsia="ru-RU"/>
    </w:rPr>
  </w:style>
  <w:style w:type="character" w:customStyle="1" w:styleId="2IG">
    <w:name w:val="Заголовок_2_IG Знак"/>
    <w:link w:val="2IG0"/>
    <w:locked/>
    <w:rsid w:val="003C3AA4"/>
    <w:rPr>
      <w:rFonts w:ascii="Arial" w:hAnsi="Arial"/>
      <w:b/>
      <w:bCs/>
      <w:i/>
      <w:iCs/>
      <w:sz w:val="28"/>
    </w:rPr>
  </w:style>
  <w:style w:type="paragraph" w:customStyle="1" w:styleId="2IG0">
    <w:name w:val="Заголовок_2_IG"/>
    <w:basedOn w:val="a0"/>
    <w:link w:val="2IG"/>
    <w:rsid w:val="003C3AA4"/>
    <w:pPr>
      <w:keepNext/>
      <w:snapToGrid w:val="0"/>
      <w:spacing w:before="240" w:after="240" w:line="360" w:lineRule="auto"/>
      <w:ind w:firstLine="709"/>
      <w:jc w:val="both"/>
      <w:outlineLvl w:val="1"/>
    </w:pPr>
    <w:rPr>
      <w:rFonts w:ascii="Arial" w:eastAsia="Times New Roman" w:hAnsi="Arial"/>
      <w:b/>
      <w:bCs/>
      <w:i/>
      <w:iCs/>
      <w:sz w:val="28"/>
      <w:szCs w:val="20"/>
    </w:rPr>
  </w:style>
  <w:style w:type="character" w:customStyle="1" w:styleId="IG6">
    <w:name w:val="Название_таблицы_IG Знак Знак"/>
    <w:link w:val="IG7"/>
    <w:locked/>
    <w:rsid w:val="003C3AA4"/>
    <w:rPr>
      <w:sz w:val="28"/>
      <w:szCs w:val="28"/>
    </w:rPr>
  </w:style>
  <w:style w:type="paragraph" w:customStyle="1" w:styleId="IG7">
    <w:name w:val="Название_таблицы_IG Знак"/>
    <w:basedOn w:val="a0"/>
    <w:link w:val="IG6"/>
    <w:rsid w:val="003C3AA4"/>
    <w:pPr>
      <w:snapToGrid w:val="0"/>
      <w:spacing w:line="360" w:lineRule="auto"/>
      <w:jc w:val="both"/>
    </w:pPr>
    <w:rPr>
      <w:rFonts w:eastAsia="Times New Roman"/>
      <w:sz w:val="28"/>
      <w:szCs w:val="28"/>
    </w:rPr>
  </w:style>
  <w:style w:type="paragraph" w:customStyle="1" w:styleId="IG8">
    <w:name w:val="Текст_таблицы_IG"/>
    <w:basedOn w:val="a0"/>
    <w:uiPriority w:val="99"/>
    <w:rsid w:val="003C3AA4"/>
    <w:rPr>
      <w:rFonts w:eastAsia="Times New Roman"/>
      <w:lang w:eastAsia="ru-RU"/>
    </w:rPr>
  </w:style>
  <w:style w:type="paragraph" w:customStyle="1" w:styleId="IG9">
    <w:name w:val="Маркированный_с_количеством_IG"/>
    <w:basedOn w:val="IG4"/>
    <w:uiPriority w:val="99"/>
    <w:rsid w:val="003C3AA4"/>
    <w:pPr>
      <w:tabs>
        <w:tab w:val="left" w:pos="1134"/>
        <w:tab w:val="left" w:pos="8505"/>
      </w:tabs>
    </w:pPr>
  </w:style>
  <w:style w:type="paragraph" w:customStyle="1" w:styleId="IGa">
    <w:name w:val="Название_рис_IG"/>
    <w:basedOn w:val="a0"/>
    <w:uiPriority w:val="99"/>
    <w:rsid w:val="003C3AA4"/>
    <w:pPr>
      <w:spacing w:after="240" w:line="360" w:lineRule="auto"/>
      <w:jc w:val="center"/>
    </w:pPr>
    <w:rPr>
      <w:rFonts w:eastAsia="Times New Roman"/>
      <w:sz w:val="28"/>
      <w:szCs w:val="20"/>
      <w:lang w:eastAsia="ru-RU"/>
    </w:rPr>
  </w:style>
  <w:style w:type="character" w:customStyle="1" w:styleId="3IG">
    <w:name w:val="Заголовок_3_IG Знак"/>
    <w:link w:val="3IG0"/>
    <w:locked/>
    <w:rsid w:val="003C3AA4"/>
    <w:rPr>
      <w:rFonts w:cs="Arial"/>
      <w:b/>
      <w:bCs/>
      <w:sz w:val="24"/>
      <w:szCs w:val="24"/>
    </w:rPr>
  </w:style>
  <w:style w:type="paragraph" w:customStyle="1" w:styleId="3IG0">
    <w:name w:val="Заголовок_3_IG"/>
    <w:basedOn w:val="31"/>
    <w:link w:val="3IG"/>
    <w:rsid w:val="003C3AA4"/>
    <w:pPr>
      <w:spacing w:before="0" w:after="0"/>
      <w:ind w:left="0" w:firstLine="709"/>
      <w:jc w:val="both"/>
    </w:pPr>
    <w:rPr>
      <w:rFonts w:ascii="Times New Roman" w:eastAsia="Times New Roman" w:hAnsi="Times New Roman"/>
      <w:sz w:val="24"/>
      <w:szCs w:val="24"/>
    </w:rPr>
  </w:style>
  <w:style w:type="character" w:customStyle="1" w:styleId="IGb">
    <w:name w:val="Обычный_IG Знак Знак Знак"/>
    <w:link w:val="IGc"/>
    <w:locked/>
    <w:rsid w:val="003C3AA4"/>
    <w:rPr>
      <w:sz w:val="28"/>
      <w:szCs w:val="28"/>
    </w:rPr>
  </w:style>
  <w:style w:type="paragraph" w:customStyle="1" w:styleId="IGc">
    <w:name w:val="Обычный_IG Знак Знак"/>
    <w:basedOn w:val="a0"/>
    <w:link w:val="IGb"/>
    <w:rsid w:val="003C3AA4"/>
    <w:pPr>
      <w:spacing w:line="360" w:lineRule="auto"/>
      <w:ind w:firstLine="709"/>
      <w:jc w:val="both"/>
    </w:pPr>
    <w:rPr>
      <w:rFonts w:eastAsia="Times New Roman"/>
      <w:sz w:val="28"/>
      <w:szCs w:val="28"/>
    </w:rPr>
  </w:style>
  <w:style w:type="character" w:customStyle="1" w:styleId="IG20">
    <w:name w:val="Обычный_IG Знак Знак2"/>
    <w:locked/>
    <w:rsid w:val="003C3AA4"/>
    <w:rPr>
      <w:sz w:val="28"/>
      <w:szCs w:val="28"/>
    </w:rPr>
  </w:style>
  <w:style w:type="character" w:customStyle="1" w:styleId="IGd">
    <w:name w:val="Маркированный_список_IG Знак Знак Знак Знак"/>
    <w:link w:val="IG11"/>
    <w:locked/>
    <w:rsid w:val="003C3AA4"/>
    <w:rPr>
      <w:sz w:val="28"/>
      <w:szCs w:val="28"/>
    </w:rPr>
  </w:style>
  <w:style w:type="paragraph" w:customStyle="1" w:styleId="IG11">
    <w:name w:val="Маркированный_список_IG Знак Знак Знак1"/>
    <w:basedOn w:val="a0"/>
    <w:link w:val="IGd"/>
    <w:rsid w:val="003C3AA4"/>
    <w:pPr>
      <w:tabs>
        <w:tab w:val="num" w:pos="0"/>
      </w:tabs>
      <w:snapToGrid w:val="0"/>
      <w:spacing w:line="360" w:lineRule="auto"/>
      <w:ind w:firstLine="709"/>
      <w:jc w:val="both"/>
    </w:pPr>
    <w:rPr>
      <w:rFonts w:eastAsia="Times New Roman"/>
      <w:sz w:val="28"/>
      <w:szCs w:val="28"/>
    </w:rPr>
  </w:style>
  <w:style w:type="character" w:customStyle="1" w:styleId="IGe">
    <w:name w:val="Маркированный_список_IG Знак Знак Знак Знак Знак"/>
    <w:link w:val="IG12"/>
    <w:locked/>
    <w:rsid w:val="003C3AA4"/>
    <w:rPr>
      <w:sz w:val="28"/>
      <w:szCs w:val="28"/>
    </w:rPr>
  </w:style>
  <w:style w:type="paragraph" w:customStyle="1" w:styleId="IG12">
    <w:name w:val="Маркированный_список_IG Знак Знак Знак Знак1"/>
    <w:basedOn w:val="a0"/>
    <w:link w:val="IGe"/>
    <w:rsid w:val="003C3AA4"/>
    <w:pPr>
      <w:tabs>
        <w:tab w:val="num" w:pos="0"/>
      </w:tabs>
      <w:snapToGrid w:val="0"/>
      <w:spacing w:line="360" w:lineRule="auto"/>
      <w:ind w:firstLine="709"/>
      <w:jc w:val="both"/>
    </w:pPr>
    <w:rPr>
      <w:rFonts w:eastAsia="Times New Roman"/>
      <w:sz w:val="28"/>
      <w:szCs w:val="28"/>
    </w:rPr>
  </w:style>
  <w:style w:type="paragraph" w:customStyle="1" w:styleId="1IG1">
    <w:name w:val="Заголовок_1_IG"/>
    <w:basedOn w:val="1"/>
    <w:uiPriority w:val="99"/>
    <w:rsid w:val="003C3AA4"/>
    <w:pPr>
      <w:pageBreakBefore/>
      <w:tabs>
        <w:tab w:val="clear" w:pos="0"/>
      </w:tabs>
      <w:spacing w:after="360" w:line="360" w:lineRule="auto"/>
      <w:ind w:left="0" w:firstLine="0"/>
    </w:pPr>
    <w:rPr>
      <w:rFonts w:ascii="Arial" w:eastAsia="Times New Roman" w:hAnsi="Arial" w:cs="Arial"/>
      <w:b/>
      <w:bCs/>
      <w:caps/>
      <w:kern w:val="32"/>
      <w:sz w:val="28"/>
      <w:szCs w:val="28"/>
      <w:lang w:eastAsia="ru-RU"/>
    </w:rPr>
  </w:style>
  <w:style w:type="paragraph" w:customStyle="1" w:styleId="IGf">
    <w:name w:val="Маркированный_список_IG Знак"/>
    <w:basedOn w:val="a0"/>
    <w:uiPriority w:val="99"/>
    <w:rsid w:val="003C3AA4"/>
    <w:pPr>
      <w:tabs>
        <w:tab w:val="num" w:pos="0"/>
      </w:tabs>
      <w:snapToGrid w:val="0"/>
      <w:spacing w:line="360" w:lineRule="auto"/>
      <w:ind w:firstLine="709"/>
      <w:jc w:val="both"/>
    </w:pPr>
    <w:rPr>
      <w:rFonts w:eastAsia="Times New Roman"/>
      <w:sz w:val="28"/>
      <w:szCs w:val="28"/>
      <w:lang w:eastAsia="ru-RU"/>
    </w:rPr>
  </w:style>
  <w:style w:type="paragraph" w:customStyle="1" w:styleId="IG13">
    <w:name w:val="Маркированный_список_IG Знак Знак1"/>
    <w:basedOn w:val="a0"/>
    <w:uiPriority w:val="99"/>
    <w:rsid w:val="003C3AA4"/>
    <w:pPr>
      <w:tabs>
        <w:tab w:val="num" w:pos="32"/>
      </w:tabs>
      <w:snapToGrid w:val="0"/>
      <w:spacing w:line="360" w:lineRule="auto"/>
      <w:ind w:left="32" w:firstLine="709"/>
      <w:jc w:val="both"/>
    </w:pPr>
    <w:rPr>
      <w:rFonts w:eastAsia="Times New Roman"/>
      <w:sz w:val="28"/>
      <w:szCs w:val="28"/>
      <w:lang w:eastAsia="ru-RU"/>
    </w:rPr>
  </w:style>
  <w:style w:type="character" w:customStyle="1" w:styleId="IG21">
    <w:name w:val="Обычный_IG Знак2"/>
    <w:locked/>
    <w:rsid w:val="003C3AA4"/>
    <w:rPr>
      <w:sz w:val="28"/>
      <w:szCs w:val="28"/>
    </w:rPr>
  </w:style>
  <w:style w:type="paragraph" w:customStyle="1" w:styleId="2f6">
    <w:name w:val="Стиль2"/>
    <w:basedOn w:val="IG4"/>
    <w:uiPriority w:val="99"/>
    <w:rsid w:val="003C3AA4"/>
    <w:pPr>
      <w:tabs>
        <w:tab w:val="left" w:pos="1134"/>
      </w:tabs>
      <w:overflowPunct w:val="0"/>
      <w:autoSpaceDE w:val="0"/>
      <w:autoSpaceDN w:val="0"/>
      <w:adjustRightInd w:val="0"/>
      <w:snapToGrid/>
    </w:pPr>
  </w:style>
  <w:style w:type="paragraph" w:customStyle="1" w:styleId="IGf0">
    <w:name w:val="Название_таблицы_IG"/>
    <w:basedOn w:val="a0"/>
    <w:uiPriority w:val="99"/>
    <w:rsid w:val="003C3AA4"/>
    <w:pPr>
      <w:snapToGrid w:val="0"/>
      <w:spacing w:line="360" w:lineRule="auto"/>
      <w:jc w:val="both"/>
    </w:pPr>
    <w:rPr>
      <w:rFonts w:eastAsia="Times New Roman"/>
      <w:sz w:val="28"/>
      <w:szCs w:val="28"/>
      <w:lang w:eastAsia="ru-RU"/>
    </w:rPr>
  </w:style>
  <w:style w:type="paragraph" w:customStyle="1" w:styleId="1ff1">
    <w:name w:val="Стиль1"/>
    <w:basedOn w:val="1"/>
    <w:next w:val="a0"/>
    <w:uiPriority w:val="99"/>
    <w:rsid w:val="003C3AA4"/>
    <w:pPr>
      <w:tabs>
        <w:tab w:val="clear" w:pos="0"/>
      </w:tabs>
      <w:ind w:left="0" w:firstLine="0"/>
      <w:outlineLvl w:val="9"/>
    </w:pPr>
    <w:rPr>
      <w:rFonts w:eastAsia="Times New Roman"/>
      <w:b/>
      <w:caps/>
      <w:kern w:val="28"/>
      <w:sz w:val="24"/>
      <w:szCs w:val="20"/>
      <w:lang w:eastAsia="en-US"/>
    </w:rPr>
  </w:style>
  <w:style w:type="paragraph" w:customStyle="1" w:styleId="3f0">
    <w:name w:val="Стиль3"/>
    <w:basedOn w:val="31"/>
    <w:next w:val="a0"/>
    <w:uiPriority w:val="99"/>
    <w:rsid w:val="003C3AA4"/>
    <w:pPr>
      <w:spacing w:before="0" w:after="0"/>
      <w:ind w:left="0" w:firstLine="0"/>
      <w:jc w:val="both"/>
      <w:outlineLvl w:val="9"/>
    </w:pPr>
    <w:rPr>
      <w:rFonts w:ascii="Times New Roman" w:eastAsia="Times New Roman" w:hAnsi="Times New Roman"/>
      <w:bCs w:val="0"/>
      <w:sz w:val="22"/>
      <w:szCs w:val="20"/>
      <w:u w:val="single"/>
      <w:lang w:val="en-US" w:eastAsia="en-US"/>
    </w:rPr>
  </w:style>
  <w:style w:type="paragraph" w:customStyle="1" w:styleId="48">
    <w:name w:val="Стиль4"/>
    <w:basedOn w:val="41"/>
    <w:rsid w:val="003C3AA4"/>
    <w:pPr>
      <w:tabs>
        <w:tab w:val="clear" w:pos="4700"/>
        <w:tab w:val="left" w:pos="864"/>
      </w:tabs>
      <w:ind w:left="864" w:firstLine="709"/>
      <w:outlineLvl w:val="9"/>
    </w:pPr>
    <w:rPr>
      <w:rFonts w:ascii="CG Times" w:eastAsia="Times New Roman" w:hAnsi="CG Times"/>
      <w:b/>
      <w:sz w:val="22"/>
      <w:szCs w:val="20"/>
      <w:lang w:eastAsia="en-US"/>
    </w:rPr>
  </w:style>
  <w:style w:type="paragraph" w:customStyle="1" w:styleId="BSP1stPage">
    <w:name w:val="BSP 1st Page"/>
    <w:basedOn w:val="a0"/>
    <w:uiPriority w:val="99"/>
    <w:rsid w:val="003C3AA4"/>
    <w:pPr>
      <w:jc w:val="center"/>
    </w:pPr>
    <w:rPr>
      <w:rFonts w:ascii="CG Times" w:eastAsia="Times New Roman" w:hAnsi="CG Times"/>
      <w:b/>
      <w:caps/>
      <w:sz w:val="28"/>
      <w:szCs w:val="20"/>
      <w:lang w:val="it-IT" w:eastAsia="en-US"/>
    </w:rPr>
  </w:style>
  <w:style w:type="paragraph" w:customStyle="1" w:styleId="Descr1stPage">
    <w:name w:val="Descr. 1st Page"/>
    <w:basedOn w:val="BSP1stPage"/>
    <w:uiPriority w:val="99"/>
    <w:rsid w:val="003C3AA4"/>
    <w:rPr>
      <w:caps w:val="0"/>
    </w:rPr>
  </w:style>
  <w:style w:type="paragraph" w:customStyle="1" w:styleId="Name1stPage">
    <w:name w:val="Name 1st Page"/>
    <w:basedOn w:val="BSP1stPage"/>
    <w:uiPriority w:val="99"/>
    <w:rsid w:val="003C3AA4"/>
  </w:style>
  <w:style w:type="paragraph" w:customStyle="1" w:styleId="N1stPage">
    <w:name w:val="N° 1st Page"/>
    <w:basedOn w:val="Descr1stPage"/>
    <w:uiPriority w:val="99"/>
    <w:rsid w:val="003C3AA4"/>
  </w:style>
  <w:style w:type="paragraph" w:customStyle="1" w:styleId="OriginN1stP">
    <w:name w:val="Origin. N° 1st P."/>
    <w:basedOn w:val="N1stPage"/>
    <w:uiPriority w:val="99"/>
    <w:rsid w:val="003C3AA4"/>
    <w:rPr>
      <w:b w:val="0"/>
      <w:i/>
      <w:sz w:val="22"/>
    </w:rPr>
  </w:style>
  <w:style w:type="paragraph" w:customStyle="1" w:styleId="Cartiglio1stPag">
    <w:name w:val="Cartiglio 1st Pag."/>
    <w:basedOn w:val="a0"/>
    <w:uiPriority w:val="99"/>
    <w:rsid w:val="003C3AA4"/>
    <w:pPr>
      <w:jc w:val="center"/>
    </w:pPr>
    <w:rPr>
      <w:rFonts w:ascii="CG Times" w:eastAsia="Times New Roman" w:hAnsi="CG Times"/>
      <w:sz w:val="22"/>
      <w:szCs w:val="20"/>
      <w:lang w:val="it-IT" w:eastAsia="en-US"/>
    </w:rPr>
  </w:style>
  <w:style w:type="paragraph" w:customStyle="1" w:styleId="1ff2">
    <w:name w:val="имя 1 стр."/>
    <w:basedOn w:val="a0"/>
    <w:uiPriority w:val="99"/>
    <w:rsid w:val="003C3AA4"/>
    <w:pPr>
      <w:jc w:val="center"/>
    </w:pPr>
    <w:rPr>
      <w:rFonts w:eastAsia="Times New Roman"/>
      <w:b/>
      <w:sz w:val="28"/>
      <w:szCs w:val="20"/>
      <w:lang w:eastAsia="ru-RU"/>
    </w:rPr>
  </w:style>
  <w:style w:type="paragraph" w:customStyle="1" w:styleId="afffff2">
    <w:name w:val="название документа"/>
    <w:basedOn w:val="a0"/>
    <w:uiPriority w:val="99"/>
    <w:rsid w:val="003C3AA4"/>
    <w:pPr>
      <w:jc w:val="center"/>
    </w:pPr>
    <w:rPr>
      <w:rFonts w:eastAsia="Times New Roman"/>
      <w:b/>
      <w:caps/>
      <w:sz w:val="28"/>
      <w:szCs w:val="20"/>
      <w:lang w:eastAsia="ru-RU"/>
    </w:rPr>
  </w:style>
  <w:style w:type="paragraph" w:customStyle="1" w:styleId="1ff3">
    <w:name w:val="номер 1стр."/>
    <w:basedOn w:val="a0"/>
    <w:uiPriority w:val="99"/>
    <w:rsid w:val="003C3AA4"/>
    <w:pPr>
      <w:jc w:val="center"/>
    </w:pPr>
    <w:rPr>
      <w:rFonts w:eastAsia="Times New Roman"/>
      <w:b/>
      <w:sz w:val="28"/>
      <w:szCs w:val="20"/>
      <w:lang w:eastAsia="ru-RU"/>
    </w:rPr>
  </w:style>
  <w:style w:type="paragraph" w:customStyle="1" w:styleId="1ff4">
    <w:name w:val="ориг. номер 1стр."/>
    <w:basedOn w:val="1ff3"/>
    <w:uiPriority w:val="99"/>
    <w:rsid w:val="003C3AA4"/>
    <w:rPr>
      <w:b w:val="0"/>
      <w:i/>
      <w:sz w:val="22"/>
    </w:rPr>
  </w:style>
  <w:style w:type="paragraph" w:customStyle="1" w:styleId="afffff3">
    <w:name w:val="нет"/>
    <w:basedOn w:val="1"/>
    <w:uiPriority w:val="99"/>
    <w:rsid w:val="003C3AA4"/>
    <w:pPr>
      <w:tabs>
        <w:tab w:val="clear" w:pos="0"/>
      </w:tabs>
      <w:spacing w:before="20" w:after="20" w:line="312" w:lineRule="auto"/>
      <w:ind w:left="0" w:firstLine="720"/>
      <w:jc w:val="both"/>
      <w:outlineLvl w:val="9"/>
    </w:pPr>
    <w:rPr>
      <w:rFonts w:eastAsia="Times New Roman"/>
      <w:sz w:val="24"/>
      <w:szCs w:val="20"/>
      <w:lang w:eastAsia="ru-RU"/>
    </w:rPr>
  </w:style>
  <w:style w:type="paragraph" w:customStyle="1" w:styleId="FR1">
    <w:name w:val="FR1"/>
    <w:uiPriority w:val="99"/>
    <w:rsid w:val="003C3AA4"/>
    <w:pPr>
      <w:widowControl w:val="0"/>
      <w:snapToGrid w:val="0"/>
      <w:ind w:left="3160"/>
    </w:pPr>
    <w:rPr>
      <w:rFonts w:ascii="Arial" w:hAnsi="Arial"/>
      <w:i/>
      <w:sz w:val="12"/>
    </w:rPr>
  </w:style>
  <w:style w:type="paragraph" w:customStyle="1" w:styleId="afffff4">
    <w:name w:val="НазваниеРисунка"/>
    <w:basedOn w:val="a0"/>
    <w:uiPriority w:val="99"/>
    <w:rsid w:val="003C3AA4"/>
    <w:pPr>
      <w:tabs>
        <w:tab w:val="num" w:pos="-180"/>
        <w:tab w:val="num" w:pos="1789"/>
      </w:tabs>
      <w:spacing w:before="120" w:after="120"/>
      <w:ind w:firstLine="900"/>
    </w:pPr>
    <w:rPr>
      <w:rFonts w:eastAsia="Times New Roman"/>
      <w:b/>
      <w:caps/>
      <w:sz w:val="22"/>
      <w:szCs w:val="20"/>
      <w:lang w:eastAsia="ru-RU"/>
    </w:rPr>
  </w:style>
  <w:style w:type="paragraph" w:customStyle="1" w:styleId="Text">
    <w:name w:val="Text"/>
    <w:basedOn w:val="a0"/>
    <w:uiPriority w:val="99"/>
    <w:rsid w:val="003C3AA4"/>
    <w:pPr>
      <w:spacing w:after="120"/>
      <w:ind w:firstLine="720"/>
      <w:jc w:val="both"/>
    </w:pPr>
    <w:rPr>
      <w:rFonts w:ascii="Arial" w:eastAsia="Times New Roman" w:hAnsi="Arial"/>
      <w:sz w:val="22"/>
      <w:szCs w:val="20"/>
      <w:lang w:eastAsia="ru-RU"/>
    </w:rPr>
  </w:style>
  <w:style w:type="paragraph" w:customStyle="1" w:styleId="1ff5">
    <w:name w:val="Основной текст с отступом1"/>
    <w:basedOn w:val="a0"/>
    <w:uiPriority w:val="99"/>
    <w:rsid w:val="003C3AA4"/>
    <w:pPr>
      <w:widowControl w:val="0"/>
      <w:ind w:firstLine="851"/>
      <w:jc w:val="both"/>
    </w:pPr>
    <w:rPr>
      <w:rFonts w:eastAsia="Times New Roman"/>
      <w:lang w:eastAsia="ru-RU"/>
    </w:rPr>
  </w:style>
  <w:style w:type="character" w:customStyle="1" w:styleId="810">
    <w:name w:val="Заголовок 8 Знак1"/>
    <w:semiHidden/>
    <w:rsid w:val="003C3AA4"/>
    <w:rPr>
      <w:rFonts w:ascii="Cambria" w:eastAsia="Times New Roman" w:hAnsi="Cambria" w:cs="Times New Roman"/>
      <w:color w:val="404040"/>
      <w:lang w:eastAsia="ru-RU"/>
    </w:rPr>
  </w:style>
  <w:style w:type="paragraph" w:customStyle="1" w:styleId="57">
    <w:name w:val="Стиль5"/>
    <w:basedOn w:val="8"/>
    <w:uiPriority w:val="99"/>
    <w:rsid w:val="003C3AA4"/>
    <w:pPr>
      <w:keepNext/>
      <w:spacing w:before="0" w:after="0"/>
    </w:pPr>
    <w:rPr>
      <w:rFonts w:eastAsia="Times New Roman"/>
      <w:i w:val="0"/>
      <w:iCs w:val="0"/>
      <w:kern w:val="24"/>
      <w:lang w:eastAsia="ru-RU"/>
    </w:rPr>
  </w:style>
  <w:style w:type="character" w:customStyle="1" w:styleId="1TimesNewRoman161">
    <w:name w:val="Стиль Заголовок 1 + (латиница) Times New Roman 16 пт Черный Знак"/>
    <w:link w:val="1TimesNewRoman162"/>
    <w:locked/>
    <w:rsid w:val="003C3AA4"/>
    <w:rPr>
      <w:rFonts w:cs="Arial"/>
      <w:bCs/>
      <w:noProof/>
      <w:snapToGrid/>
      <w:color w:val="000000"/>
      <w:kern w:val="32"/>
      <w:sz w:val="32"/>
    </w:rPr>
  </w:style>
  <w:style w:type="paragraph" w:customStyle="1" w:styleId="1TimesNewRoman162">
    <w:name w:val="Стиль Заголовок 1 + (латиница) Times New Roman 16 пт Черный"/>
    <w:basedOn w:val="1"/>
    <w:link w:val="1TimesNewRoman161"/>
    <w:rsid w:val="003C3AA4"/>
    <w:pPr>
      <w:pageBreakBefore/>
      <w:tabs>
        <w:tab w:val="clear" w:pos="0"/>
      </w:tabs>
      <w:spacing w:line="360" w:lineRule="auto"/>
      <w:ind w:left="0" w:firstLine="0"/>
    </w:pPr>
    <w:rPr>
      <w:rFonts w:eastAsia="Times New Roman"/>
      <w:bCs/>
      <w:noProof/>
      <w:snapToGrid w:val="0"/>
      <w:color w:val="000000"/>
      <w:kern w:val="32"/>
      <w:szCs w:val="20"/>
    </w:rPr>
  </w:style>
  <w:style w:type="paragraph" w:customStyle="1" w:styleId="IG22">
    <w:name w:val="Маркированный_список_IG Знак Знак Знак2"/>
    <w:basedOn w:val="a0"/>
    <w:uiPriority w:val="99"/>
    <w:rsid w:val="003C3AA4"/>
    <w:pPr>
      <w:tabs>
        <w:tab w:val="num" w:pos="0"/>
      </w:tabs>
      <w:snapToGrid w:val="0"/>
      <w:spacing w:line="360" w:lineRule="auto"/>
      <w:ind w:firstLine="709"/>
      <w:jc w:val="both"/>
    </w:pPr>
    <w:rPr>
      <w:rFonts w:eastAsia="Times New Roman"/>
      <w:sz w:val="28"/>
      <w:szCs w:val="28"/>
      <w:lang w:eastAsia="ru-RU"/>
    </w:rPr>
  </w:style>
  <w:style w:type="paragraph" w:customStyle="1" w:styleId="IG23">
    <w:name w:val="Маркированный_список_IG Знак Знак Знак Знак2"/>
    <w:basedOn w:val="a0"/>
    <w:uiPriority w:val="99"/>
    <w:rsid w:val="003C3AA4"/>
    <w:pPr>
      <w:tabs>
        <w:tab w:val="num" w:pos="0"/>
      </w:tabs>
      <w:snapToGrid w:val="0"/>
      <w:spacing w:line="360" w:lineRule="auto"/>
      <w:ind w:firstLine="709"/>
      <w:jc w:val="both"/>
    </w:pPr>
    <w:rPr>
      <w:rFonts w:eastAsia="Times New Roman"/>
      <w:sz w:val="28"/>
      <w:szCs w:val="28"/>
      <w:lang w:eastAsia="ru-RU"/>
    </w:rPr>
  </w:style>
  <w:style w:type="paragraph" w:customStyle="1" w:styleId="IG24">
    <w:name w:val="Маркированный_список_IG Знак Знак2"/>
    <w:basedOn w:val="a0"/>
    <w:uiPriority w:val="99"/>
    <w:rsid w:val="003C3AA4"/>
    <w:pPr>
      <w:tabs>
        <w:tab w:val="num" w:pos="32"/>
      </w:tabs>
      <w:snapToGrid w:val="0"/>
      <w:spacing w:line="360" w:lineRule="auto"/>
      <w:ind w:left="32" w:firstLine="709"/>
      <w:jc w:val="both"/>
    </w:pPr>
    <w:rPr>
      <w:rFonts w:eastAsia="Times New Roman"/>
      <w:sz w:val="28"/>
      <w:szCs w:val="28"/>
      <w:lang w:eastAsia="ru-RU"/>
    </w:rPr>
  </w:style>
  <w:style w:type="paragraph" w:customStyle="1" w:styleId="afffff5">
    <w:name w:val="Стиль"/>
    <w:uiPriority w:val="99"/>
    <w:rsid w:val="003C3AA4"/>
  </w:style>
  <w:style w:type="paragraph" w:customStyle="1" w:styleId="-0">
    <w:name w:val="Формула-Номер"/>
    <w:basedOn w:val="a0"/>
    <w:uiPriority w:val="99"/>
    <w:rsid w:val="003C3AA4"/>
    <w:pPr>
      <w:keepNext/>
      <w:keepLines/>
      <w:suppressAutoHyphens/>
      <w:ind w:left="-57" w:right="-57"/>
    </w:pPr>
    <w:rPr>
      <w:rFonts w:eastAsia="Times New Roman"/>
      <w:sz w:val="27"/>
      <w:szCs w:val="20"/>
      <w:lang w:eastAsia="ru-RU"/>
    </w:rPr>
  </w:style>
  <w:style w:type="paragraph" w:customStyle="1" w:styleId="-1">
    <w:name w:val="Формула-Расшифровка"/>
    <w:basedOn w:val="a0"/>
    <w:uiPriority w:val="99"/>
    <w:rsid w:val="003C3AA4"/>
    <w:pPr>
      <w:ind w:left="34" w:hanging="91"/>
      <w:jc w:val="both"/>
    </w:pPr>
    <w:rPr>
      <w:rFonts w:eastAsia="Times New Roman"/>
      <w:sz w:val="27"/>
      <w:szCs w:val="20"/>
      <w:lang w:eastAsia="ru-RU"/>
    </w:rPr>
  </w:style>
  <w:style w:type="paragraph" w:customStyle="1" w:styleId="afffff6">
    <w:name w:val="Новый абзац"/>
    <w:basedOn w:val="a0"/>
    <w:rsid w:val="003C3AA4"/>
    <w:pPr>
      <w:spacing w:after="120"/>
      <w:ind w:firstLine="567"/>
      <w:jc w:val="both"/>
    </w:pPr>
    <w:rPr>
      <w:rFonts w:ascii="Arial" w:eastAsia="Times New Roman" w:hAnsi="Arial"/>
      <w:szCs w:val="20"/>
      <w:lang w:eastAsia="ru-RU"/>
    </w:rPr>
  </w:style>
  <w:style w:type="paragraph" w:customStyle="1" w:styleId="afffff7">
    <w:name w:val="Гидро.таб"/>
    <w:uiPriority w:val="99"/>
    <w:rsid w:val="003C3AA4"/>
    <w:pPr>
      <w:jc w:val="center"/>
    </w:pPr>
    <w:rPr>
      <w:rFonts w:ascii="Arial" w:hAnsi="Arial"/>
      <w:noProof/>
    </w:rPr>
  </w:style>
  <w:style w:type="paragraph" w:customStyle="1" w:styleId="afffff8">
    <w:name w:val="Штамп наименование"/>
    <w:uiPriority w:val="99"/>
    <w:rsid w:val="003C3AA4"/>
    <w:pPr>
      <w:jc w:val="center"/>
    </w:pPr>
    <w:rPr>
      <w:rFonts w:ascii="Arial" w:hAnsi="Arial"/>
      <w:noProof/>
      <w:sz w:val="24"/>
    </w:rPr>
  </w:style>
  <w:style w:type="paragraph" w:customStyle="1" w:styleId="afffff9">
    <w:name w:val="Штамп заполнение"/>
    <w:basedOn w:val="a0"/>
    <w:uiPriority w:val="99"/>
    <w:rsid w:val="003C3AA4"/>
    <w:pPr>
      <w:jc w:val="center"/>
    </w:pPr>
    <w:rPr>
      <w:rFonts w:eastAsia="Times New Roman"/>
      <w:szCs w:val="20"/>
      <w:lang w:eastAsia="ru-RU"/>
    </w:rPr>
  </w:style>
  <w:style w:type="paragraph" w:customStyle="1" w:styleId="xl22">
    <w:name w:val="xl22"/>
    <w:basedOn w:val="a0"/>
    <w:uiPriority w:val="99"/>
    <w:rsid w:val="003C3AA4"/>
    <w:pPr>
      <w:spacing w:before="100" w:beforeAutospacing="1" w:after="100" w:afterAutospacing="1"/>
      <w:jc w:val="center"/>
    </w:pPr>
    <w:rPr>
      <w:rFonts w:eastAsia="Times New Roman"/>
      <w:sz w:val="28"/>
      <w:szCs w:val="28"/>
      <w:lang w:eastAsia="ru-RU"/>
    </w:rPr>
  </w:style>
  <w:style w:type="paragraph" w:customStyle="1" w:styleId="xl23">
    <w:name w:val="xl23"/>
    <w:basedOn w:val="a0"/>
    <w:uiPriority w:val="99"/>
    <w:rsid w:val="003C3AA4"/>
    <w:pPr>
      <w:spacing w:before="100" w:beforeAutospacing="1" w:after="100" w:afterAutospacing="1"/>
      <w:jc w:val="center"/>
    </w:pPr>
    <w:rPr>
      <w:rFonts w:eastAsia="Times New Roman"/>
      <w:sz w:val="28"/>
      <w:szCs w:val="28"/>
      <w:lang w:eastAsia="ru-RU"/>
    </w:rPr>
  </w:style>
  <w:style w:type="paragraph" w:customStyle="1" w:styleId="xl24">
    <w:name w:val="xl24"/>
    <w:basedOn w:val="a0"/>
    <w:uiPriority w:val="99"/>
    <w:rsid w:val="003C3AA4"/>
    <w:pPr>
      <w:spacing w:before="100" w:beforeAutospacing="1" w:after="100" w:afterAutospacing="1"/>
      <w:jc w:val="center"/>
    </w:pPr>
    <w:rPr>
      <w:rFonts w:eastAsia="Times New Roman"/>
      <w:sz w:val="28"/>
      <w:szCs w:val="28"/>
      <w:lang w:eastAsia="ru-RU"/>
    </w:rPr>
  </w:style>
  <w:style w:type="paragraph" w:customStyle="1" w:styleId="xl25">
    <w:name w:val="xl25"/>
    <w:basedOn w:val="a0"/>
    <w:uiPriority w:val="99"/>
    <w:rsid w:val="003C3AA4"/>
    <w:pPr>
      <w:spacing w:before="100" w:beforeAutospacing="1" w:after="100" w:afterAutospacing="1"/>
      <w:jc w:val="center"/>
    </w:pPr>
    <w:rPr>
      <w:rFonts w:eastAsia="Times New Roman"/>
      <w:sz w:val="28"/>
      <w:szCs w:val="28"/>
      <w:lang w:eastAsia="ru-RU"/>
    </w:rPr>
  </w:style>
  <w:style w:type="paragraph" w:customStyle="1" w:styleId="xl26">
    <w:name w:val="xl26"/>
    <w:basedOn w:val="a0"/>
    <w:uiPriority w:val="99"/>
    <w:rsid w:val="003C3AA4"/>
    <w:pPr>
      <w:spacing w:before="100" w:beforeAutospacing="1" w:after="100" w:afterAutospacing="1"/>
      <w:jc w:val="center"/>
    </w:pPr>
    <w:rPr>
      <w:rFonts w:eastAsia="Times New Roman"/>
      <w:sz w:val="28"/>
      <w:szCs w:val="28"/>
      <w:lang w:eastAsia="ru-RU"/>
    </w:rPr>
  </w:style>
  <w:style w:type="paragraph" w:customStyle="1" w:styleId="afffffa">
    <w:name w:val="ОСНОВНОЙ"/>
    <w:basedOn w:val="a0"/>
    <w:uiPriority w:val="99"/>
    <w:rsid w:val="003C3AA4"/>
    <w:pPr>
      <w:suppressAutoHyphens/>
      <w:spacing w:line="360" w:lineRule="auto"/>
      <w:ind w:left="170" w:right="170" w:firstLine="851"/>
      <w:jc w:val="both"/>
    </w:pPr>
    <w:rPr>
      <w:rFonts w:eastAsia="Times New Roman"/>
      <w:szCs w:val="20"/>
    </w:rPr>
  </w:style>
  <w:style w:type="character" w:customStyle="1" w:styleId="1ff6">
    <w:name w:val="Название Знак1"/>
    <w:rsid w:val="003C3AA4"/>
    <w:rPr>
      <w:rFonts w:ascii="Cambria" w:eastAsia="Times New Roman" w:hAnsi="Cambria" w:cs="Times New Roman"/>
      <w:color w:val="17365D"/>
      <w:spacing w:val="5"/>
      <w:kern w:val="28"/>
      <w:sz w:val="52"/>
      <w:szCs w:val="52"/>
    </w:rPr>
  </w:style>
  <w:style w:type="paragraph" w:customStyle="1" w:styleId="afffffb">
    <w:name w:val="обычный Таймс"/>
    <w:basedOn w:val="af5"/>
    <w:uiPriority w:val="99"/>
    <w:rsid w:val="003C3AA4"/>
    <w:pPr>
      <w:tabs>
        <w:tab w:val="left" w:pos="9639"/>
      </w:tabs>
      <w:spacing w:line="312" w:lineRule="auto"/>
      <w:ind w:left="284" w:right="567" w:firstLine="567"/>
      <w:jc w:val="both"/>
    </w:pPr>
    <w:rPr>
      <w:rFonts w:eastAsia="Times New Roman"/>
      <w:szCs w:val="20"/>
      <w:lang w:eastAsia="ru-RU"/>
    </w:rPr>
  </w:style>
  <w:style w:type="paragraph" w:customStyle="1" w:styleId="BodyTextNormal">
    <w:name w:val="Body Text Normal"/>
    <w:basedOn w:val="12"/>
    <w:uiPriority w:val="99"/>
    <w:rsid w:val="003C3AA4"/>
    <w:pPr>
      <w:spacing w:before="120"/>
      <w:ind w:firstLine="1077"/>
      <w:jc w:val="both"/>
    </w:pPr>
    <w:rPr>
      <w:rFonts w:ascii="Arial" w:hAnsi="Arial"/>
    </w:rPr>
  </w:style>
  <w:style w:type="paragraph" w:customStyle="1" w:styleId="afffffc">
    <w:name w:val="Обычный + по ширине"/>
    <w:basedOn w:val="a0"/>
    <w:uiPriority w:val="99"/>
    <w:rsid w:val="003C3AA4"/>
    <w:pPr>
      <w:overflowPunct w:val="0"/>
      <w:autoSpaceDE w:val="0"/>
      <w:autoSpaceDN w:val="0"/>
      <w:adjustRightInd w:val="0"/>
      <w:jc w:val="both"/>
    </w:pPr>
    <w:rPr>
      <w:rFonts w:eastAsia="Times New Roman"/>
      <w:lang w:eastAsia="ru-RU"/>
    </w:rPr>
  </w:style>
  <w:style w:type="character" w:customStyle="1" w:styleId="IG14">
    <w:name w:val="Маркированный_список_IG Знак Знак Знак Знак Знак Знак1"/>
    <w:link w:val="IG15"/>
    <w:locked/>
    <w:rsid w:val="003C3AA4"/>
    <w:rPr>
      <w:sz w:val="28"/>
      <w:szCs w:val="28"/>
    </w:rPr>
  </w:style>
  <w:style w:type="paragraph" w:customStyle="1" w:styleId="IG15">
    <w:name w:val="Маркированный_список_IG Знак Знак Знак Знак Знак1"/>
    <w:basedOn w:val="a0"/>
    <w:link w:val="IG14"/>
    <w:rsid w:val="003C3AA4"/>
    <w:pPr>
      <w:tabs>
        <w:tab w:val="num" w:pos="0"/>
      </w:tabs>
      <w:snapToGrid w:val="0"/>
      <w:spacing w:line="360" w:lineRule="auto"/>
      <w:ind w:firstLine="709"/>
      <w:jc w:val="both"/>
    </w:pPr>
    <w:rPr>
      <w:rFonts w:eastAsia="Times New Roman"/>
      <w:sz w:val="28"/>
      <w:szCs w:val="28"/>
    </w:rPr>
  </w:style>
  <w:style w:type="paragraph" w:customStyle="1" w:styleId="2f7">
    <w:name w:val="текст + Слева: 2"/>
    <w:aliases w:val="22  см"/>
    <w:basedOn w:val="a0"/>
    <w:uiPriority w:val="99"/>
    <w:rsid w:val="003C3AA4"/>
    <w:rPr>
      <w:rFonts w:eastAsia="Times New Roman"/>
      <w:sz w:val="20"/>
      <w:szCs w:val="20"/>
      <w:lang w:eastAsia="ru-RU"/>
    </w:rPr>
  </w:style>
  <w:style w:type="character" w:customStyle="1" w:styleId="1ff7">
    <w:name w:val="Текст Знак1"/>
    <w:semiHidden/>
    <w:rsid w:val="003C3AA4"/>
    <w:rPr>
      <w:rFonts w:ascii="Consolas" w:hAnsi="Consolas"/>
      <w:sz w:val="21"/>
      <w:szCs w:val="21"/>
    </w:rPr>
  </w:style>
  <w:style w:type="paragraph" w:customStyle="1" w:styleId="222">
    <w:name w:val="текст + Слева: 222  см"/>
    <w:basedOn w:val="afffb"/>
    <w:uiPriority w:val="99"/>
    <w:rsid w:val="003C3AA4"/>
    <w:rPr>
      <w:rFonts w:eastAsia="Times New Roman"/>
    </w:rPr>
  </w:style>
  <w:style w:type="paragraph" w:customStyle="1" w:styleId="4TimesNewRoman">
    <w:name w:val="Заголовок 4 + Times New Roman"/>
    <w:aliases w:val="12 pt,не полужирный,Первая строка:  1,25 см,...,Обычный + 12 pt,по ширине,5 см,Междустр.интервал:  полут...,Обычный + 12 пт,По ширине"/>
    <w:basedOn w:val="31"/>
    <w:uiPriority w:val="99"/>
    <w:rsid w:val="003C3AA4"/>
    <w:pPr>
      <w:spacing w:before="0" w:after="0"/>
      <w:ind w:left="0" w:firstLine="709"/>
    </w:pPr>
    <w:rPr>
      <w:rFonts w:ascii="Times New Roman" w:eastAsia="Times New Roman" w:hAnsi="Times New Roman"/>
      <w:b w:val="0"/>
      <w:iCs/>
      <w:sz w:val="24"/>
      <w:lang w:eastAsia="ru-RU"/>
    </w:rPr>
  </w:style>
  <w:style w:type="paragraph" w:customStyle="1" w:styleId="textdict">
    <w:name w:val="text_dict"/>
    <w:basedOn w:val="a0"/>
    <w:uiPriority w:val="99"/>
    <w:rsid w:val="003C3AA4"/>
    <w:pPr>
      <w:spacing w:before="100" w:beforeAutospacing="1" w:after="100" w:afterAutospacing="1"/>
      <w:ind w:firstLine="450"/>
      <w:jc w:val="both"/>
    </w:pPr>
    <w:rPr>
      <w:rFonts w:ascii="Verdana" w:eastAsia="Times New Roman" w:hAnsi="Verdana"/>
      <w:sz w:val="18"/>
      <w:szCs w:val="18"/>
      <w:lang w:eastAsia="ru-RU"/>
    </w:rPr>
  </w:style>
  <w:style w:type="paragraph" w:customStyle="1" w:styleId="2220">
    <w:name w:val="222"/>
    <w:basedOn w:val="a0"/>
    <w:uiPriority w:val="99"/>
    <w:rsid w:val="003C3AA4"/>
    <w:pPr>
      <w:widowControl w:val="0"/>
      <w:ind w:firstLine="570"/>
      <w:jc w:val="both"/>
    </w:pPr>
    <w:rPr>
      <w:rFonts w:eastAsia="Times New Roman"/>
      <w:lang w:eastAsia="ru-RU"/>
    </w:rPr>
  </w:style>
  <w:style w:type="character" w:customStyle="1" w:styleId="afffffd">
    <w:name w:val="Текст программы Знак"/>
    <w:link w:val="afffffe"/>
    <w:locked/>
    <w:rsid w:val="003C3AA4"/>
    <w:rPr>
      <w:color w:val="000000"/>
      <w:sz w:val="24"/>
    </w:rPr>
  </w:style>
  <w:style w:type="paragraph" w:customStyle="1" w:styleId="afffffe">
    <w:name w:val="Текст программы"/>
    <w:basedOn w:val="a0"/>
    <w:link w:val="afffffd"/>
    <w:qFormat/>
    <w:rsid w:val="003C3AA4"/>
    <w:pPr>
      <w:spacing w:line="280" w:lineRule="exact"/>
      <w:ind w:firstLine="397"/>
      <w:jc w:val="both"/>
    </w:pPr>
    <w:rPr>
      <w:rFonts w:eastAsia="Times New Roman"/>
      <w:color w:val="000000"/>
      <w:szCs w:val="20"/>
    </w:rPr>
  </w:style>
  <w:style w:type="paragraph" w:customStyle="1" w:styleId="affffff">
    <w:name w:val="Пункт раздела не выделенный"/>
    <w:basedOn w:val="a0"/>
    <w:next w:val="a0"/>
    <w:uiPriority w:val="99"/>
    <w:rsid w:val="003C3AA4"/>
    <w:pPr>
      <w:spacing w:after="100" w:line="280" w:lineRule="exact"/>
      <w:ind w:firstLine="680"/>
    </w:pPr>
    <w:rPr>
      <w:rFonts w:eastAsia="Times New Roman"/>
      <w:b/>
      <w:color w:val="000000"/>
      <w:szCs w:val="20"/>
      <w:lang w:eastAsia="ru-RU"/>
    </w:rPr>
  </w:style>
  <w:style w:type="paragraph" w:customStyle="1" w:styleId="affffff0">
    <w:name w:val="Последний абзац"/>
    <w:basedOn w:val="a0"/>
    <w:next w:val="a0"/>
    <w:uiPriority w:val="99"/>
    <w:qFormat/>
    <w:rsid w:val="003C3AA4"/>
    <w:pPr>
      <w:spacing w:after="80" w:line="280" w:lineRule="exact"/>
      <w:ind w:firstLine="397"/>
      <w:jc w:val="both"/>
    </w:pPr>
    <w:rPr>
      <w:rFonts w:eastAsia="Times New Roman"/>
      <w:color w:val="000000"/>
      <w:szCs w:val="20"/>
      <w:lang w:eastAsia="ru-RU"/>
    </w:rPr>
  </w:style>
  <w:style w:type="paragraph" w:customStyle="1" w:styleId="affffff1">
    <w:name w:val="ХОбычный"/>
    <w:basedOn w:val="a0"/>
    <w:uiPriority w:val="99"/>
    <w:rsid w:val="003C3AA4"/>
    <w:pPr>
      <w:ind w:firstLine="284"/>
      <w:jc w:val="both"/>
    </w:pPr>
    <w:rPr>
      <w:rFonts w:eastAsia="Times New Roman"/>
      <w:sz w:val="22"/>
      <w:lang w:eastAsia="ru-RU"/>
    </w:rPr>
  </w:style>
  <w:style w:type="paragraph" w:customStyle="1" w:styleId="affffff2">
    <w:name w:val="ХНазваниеТаблицы"/>
    <w:basedOn w:val="affffff1"/>
    <w:uiPriority w:val="99"/>
    <w:rsid w:val="003C3AA4"/>
    <w:pPr>
      <w:spacing w:after="60"/>
      <w:ind w:firstLine="0"/>
      <w:jc w:val="left"/>
    </w:pPr>
    <w:rPr>
      <w:b/>
      <w:bCs/>
      <w:sz w:val="20"/>
    </w:rPr>
  </w:style>
  <w:style w:type="paragraph" w:customStyle="1" w:styleId="3f1">
    <w:name w:val="Об уп3список"/>
    <w:basedOn w:val="a0"/>
    <w:uiPriority w:val="99"/>
    <w:rsid w:val="003C3AA4"/>
    <w:pPr>
      <w:jc w:val="both"/>
    </w:pPr>
    <w:rPr>
      <w:rFonts w:eastAsia="Times New Roman"/>
      <w:color w:val="000000"/>
      <w:spacing w:val="-6"/>
      <w:sz w:val="28"/>
      <w:szCs w:val="28"/>
      <w:lang w:eastAsia="ru-RU"/>
    </w:rPr>
  </w:style>
  <w:style w:type="character" w:customStyle="1" w:styleId="affffff3">
    <w:name w:val="Текст отчета Знак Знак Знак Знак Знак Знак"/>
    <w:link w:val="affffff4"/>
    <w:locked/>
    <w:rsid w:val="003C3AA4"/>
    <w:rPr>
      <w:rFonts w:ascii="Arial" w:hAnsi="Arial" w:cs="Arial"/>
      <w:sz w:val="24"/>
      <w:szCs w:val="24"/>
    </w:rPr>
  </w:style>
  <w:style w:type="paragraph" w:customStyle="1" w:styleId="affffff4">
    <w:name w:val="Текст отчета Знак Знак Знак Знак Знак"/>
    <w:basedOn w:val="a0"/>
    <w:link w:val="affffff3"/>
    <w:rsid w:val="003C3AA4"/>
    <w:pPr>
      <w:spacing w:line="360" w:lineRule="auto"/>
      <w:ind w:firstLine="709"/>
      <w:jc w:val="both"/>
    </w:pPr>
    <w:rPr>
      <w:rFonts w:ascii="Arial" w:eastAsia="Times New Roman" w:hAnsi="Arial"/>
    </w:rPr>
  </w:style>
  <w:style w:type="paragraph" w:customStyle="1" w:styleId="TableHeaders">
    <w:name w:val="Table Headers"/>
    <w:uiPriority w:val="99"/>
    <w:rsid w:val="003C3AA4"/>
    <w:pPr>
      <w:keepNext/>
      <w:spacing w:before="60" w:after="60"/>
      <w:jc w:val="center"/>
    </w:pPr>
    <w:rPr>
      <w:rFonts w:ascii="Arial Bold" w:hAnsi="Arial Bold"/>
      <w:b/>
      <w:noProof/>
      <w:sz w:val="18"/>
    </w:rPr>
  </w:style>
  <w:style w:type="paragraph" w:customStyle="1" w:styleId="TableHeadersSmall">
    <w:name w:val="Table Headers Small"/>
    <w:basedOn w:val="TableHeaders"/>
    <w:uiPriority w:val="99"/>
    <w:rsid w:val="003C3AA4"/>
    <w:rPr>
      <w:sz w:val="16"/>
    </w:rPr>
  </w:style>
  <w:style w:type="paragraph" w:customStyle="1" w:styleId="TableTextBullets">
    <w:name w:val="Table Text Bullets"/>
    <w:basedOn w:val="a0"/>
    <w:uiPriority w:val="99"/>
    <w:rsid w:val="003C3AA4"/>
    <w:pPr>
      <w:numPr>
        <w:numId w:val="7"/>
      </w:numPr>
      <w:tabs>
        <w:tab w:val="left" w:pos="180"/>
        <w:tab w:val="num" w:pos="360"/>
      </w:tabs>
      <w:spacing w:before="20" w:after="20"/>
      <w:ind w:left="360"/>
    </w:pPr>
    <w:rPr>
      <w:rFonts w:ascii="Arial" w:eastAsia="Times New Roman" w:hAnsi="Arial"/>
      <w:noProof/>
      <w:sz w:val="20"/>
      <w:szCs w:val="20"/>
      <w:lang w:eastAsia="ru-RU"/>
    </w:rPr>
  </w:style>
  <w:style w:type="character" w:customStyle="1" w:styleId="affffff5">
    <w:name w:val="Текст отчета Знак Знак Знак Знак"/>
    <w:link w:val="affffff6"/>
    <w:locked/>
    <w:rsid w:val="003C3AA4"/>
    <w:rPr>
      <w:rFonts w:ascii="Arial" w:hAnsi="Arial" w:cs="Arial"/>
      <w:sz w:val="24"/>
      <w:szCs w:val="24"/>
    </w:rPr>
  </w:style>
  <w:style w:type="paragraph" w:customStyle="1" w:styleId="affffff6">
    <w:name w:val="Текст отчета Знак Знак Знак"/>
    <w:basedOn w:val="a0"/>
    <w:link w:val="affffff5"/>
    <w:rsid w:val="003C3AA4"/>
    <w:pPr>
      <w:spacing w:line="360" w:lineRule="auto"/>
      <w:ind w:firstLine="709"/>
      <w:jc w:val="both"/>
    </w:pPr>
    <w:rPr>
      <w:rFonts w:ascii="Arial" w:eastAsia="Times New Roman" w:hAnsi="Arial"/>
    </w:rPr>
  </w:style>
  <w:style w:type="paragraph" w:customStyle="1" w:styleId="affffff7">
    <w:name w:val="Текст отчета Знак Знак"/>
    <w:basedOn w:val="a0"/>
    <w:uiPriority w:val="99"/>
    <w:rsid w:val="003C3AA4"/>
    <w:pPr>
      <w:spacing w:line="360" w:lineRule="auto"/>
      <w:ind w:firstLine="709"/>
      <w:jc w:val="both"/>
    </w:pPr>
    <w:rPr>
      <w:rFonts w:ascii="Arial" w:eastAsia="Times New Roman" w:hAnsi="Arial" w:cs="Arial"/>
      <w:lang w:eastAsia="ru-RU"/>
    </w:rPr>
  </w:style>
  <w:style w:type="character" w:customStyle="1" w:styleId="0">
    <w:name w:val="0 Отчет Знак"/>
    <w:link w:val="00"/>
    <w:locked/>
    <w:rsid w:val="003C3AA4"/>
    <w:rPr>
      <w:sz w:val="24"/>
    </w:rPr>
  </w:style>
  <w:style w:type="paragraph" w:customStyle="1" w:styleId="00">
    <w:name w:val="0 Отчет"/>
    <w:basedOn w:val="a0"/>
    <w:link w:val="0"/>
    <w:rsid w:val="003C3AA4"/>
    <w:pPr>
      <w:tabs>
        <w:tab w:val="left" w:pos="1134"/>
      </w:tabs>
      <w:spacing w:line="360" w:lineRule="auto"/>
      <w:ind w:firstLine="851"/>
      <w:jc w:val="both"/>
    </w:pPr>
    <w:rPr>
      <w:rFonts w:eastAsia="Times New Roman"/>
      <w:szCs w:val="20"/>
    </w:rPr>
  </w:style>
  <w:style w:type="paragraph" w:customStyle="1" w:styleId="affffff8">
    <w:name w:val="Текст отчета"/>
    <w:basedOn w:val="a0"/>
    <w:uiPriority w:val="99"/>
    <w:rsid w:val="003C3AA4"/>
    <w:pPr>
      <w:spacing w:line="360" w:lineRule="auto"/>
      <w:ind w:firstLine="709"/>
      <w:jc w:val="both"/>
    </w:pPr>
    <w:rPr>
      <w:rFonts w:ascii="Arial" w:eastAsia="Times New Roman" w:hAnsi="Arial" w:cs="Arial"/>
      <w:lang w:eastAsia="ru-RU"/>
    </w:rPr>
  </w:style>
  <w:style w:type="paragraph" w:customStyle="1" w:styleId="affffff9">
    <w:name w:val="Текст отчета Знак"/>
    <w:basedOn w:val="a0"/>
    <w:uiPriority w:val="99"/>
    <w:rsid w:val="003C3AA4"/>
    <w:pPr>
      <w:spacing w:line="360" w:lineRule="auto"/>
      <w:ind w:firstLine="709"/>
      <w:jc w:val="both"/>
    </w:pPr>
    <w:rPr>
      <w:rFonts w:ascii="Arial" w:eastAsia="Times New Roman" w:hAnsi="Arial" w:cs="Arial"/>
      <w:lang w:eastAsia="ru-RU"/>
    </w:rPr>
  </w:style>
  <w:style w:type="paragraph" w:customStyle="1" w:styleId="2f8">
    <w:name w:val="2 таблица"/>
    <w:basedOn w:val="00"/>
    <w:uiPriority w:val="99"/>
    <w:rsid w:val="003C3AA4"/>
    <w:pPr>
      <w:ind w:firstLine="0"/>
      <w:jc w:val="center"/>
    </w:pPr>
  </w:style>
  <w:style w:type="paragraph" w:customStyle="1" w:styleId="xl36">
    <w:name w:val="xl36"/>
    <w:basedOn w:val="a0"/>
    <w:uiPriority w:val="99"/>
    <w:rsid w:val="003C3AA4"/>
    <w:pPr>
      <w:pBdr>
        <w:left w:val="single" w:sz="4" w:space="0" w:color="auto"/>
      </w:pBdr>
      <w:spacing w:before="100" w:beforeAutospacing="1" w:after="100" w:afterAutospacing="1"/>
    </w:pPr>
    <w:rPr>
      <w:rFonts w:ascii="Arial Unicode MS" w:eastAsia="Arial Unicode MS" w:hAnsi="Arial Unicode MS"/>
      <w:lang w:eastAsia="ru-RU"/>
    </w:rPr>
  </w:style>
  <w:style w:type="paragraph" w:customStyle="1" w:styleId="font5">
    <w:name w:val="font5"/>
    <w:basedOn w:val="a0"/>
    <w:rsid w:val="003C3AA4"/>
    <w:pPr>
      <w:spacing w:before="100" w:beforeAutospacing="1" w:after="100" w:afterAutospacing="1"/>
    </w:pPr>
    <w:rPr>
      <w:rFonts w:eastAsia="Arial Unicode MS"/>
      <w:sz w:val="20"/>
      <w:lang w:eastAsia="ru-RU"/>
    </w:rPr>
  </w:style>
  <w:style w:type="paragraph" w:customStyle="1" w:styleId="caaieiaie9">
    <w:name w:val="caaieiaie 9"/>
    <w:basedOn w:val="a0"/>
    <w:next w:val="a0"/>
    <w:uiPriority w:val="99"/>
    <w:rsid w:val="003C3AA4"/>
    <w:pPr>
      <w:keepNext/>
      <w:widowControl w:val="0"/>
      <w:overflowPunct w:val="0"/>
      <w:autoSpaceDE w:val="0"/>
      <w:autoSpaceDN w:val="0"/>
      <w:adjustRightInd w:val="0"/>
      <w:ind w:firstLine="709"/>
    </w:pPr>
    <w:rPr>
      <w:rFonts w:eastAsia="Times New Roman"/>
      <w:b/>
      <w:spacing w:val="20"/>
      <w:sz w:val="28"/>
      <w:lang w:eastAsia="ru-RU"/>
    </w:rPr>
  </w:style>
  <w:style w:type="paragraph" w:customStyle="1" w:styleId="affffffa">
    <w:name w:val="Назв после табл"/>
    <w:basedOn w:val="a0"/>
    <w:next w:val="a0"/>
    <w:uiPriority w:val="99"/>
    <w:rsid w:val="003C3AA4"/>
    <w:pPr>
      <w:spacing w:before="120"/>
      <w:ind w:firstLine="720"/>
      <w:jc w:val="both"/>
    </w:pPr>
    <w:rPr>
      <w:rFonts w:eastAsia="Times New Roman"/>
      <w:sz w:val="28"/>
      <w:lang w:eastAsia="ru-RU"/>
    </w:rPr>
  </w:style>
  <w:style w:type="paragraph" w:customStyle="1" w:styleId="affffffb">
    <w:name w:val="Назв Ссылка"/>
    <w:basedOn w:val="a0"/>
    <w:next w:val="a0"/>
    <w:uiPriority w:val="99"/>
    <w:rsid w:val="003C3AA4"/>
    <w:pPr>
      <w:keepNext/>
      <w:ind w:firstLine="720"/>
      <w:jc w:val="right"/>
    </w:pPr>
    <w:rPr>
      <w:rFonts w:eastAsia="Times New Roman"/>
      <w:sz w:val="28"/>
      <w:lang w:eastAsia="ru-RU"/>
    </w:rPr>
  </w:style>
  <w:style w:type="paragraph" w:customStyle="1" w:styleId="122">
    <w:name w:val="Об таб лево12"/>
    <w:basedOn w:val="a0"/>
    <w:uiPriority w:val="99"/>
    <w:rsid w:val="003C3AA4"/>
    <w:pPr>
      <w:snapToGrid w:val="0"/>
    </w:pPr>
    <w:rPr>
      <w:rFonts w:eastAsia="Times New Roman"/>
      <w:lang w:eastAsia="ru-RU"/>
    </w:rPr>
  </w:style>
  <w:style w:type="paragraph" w:customStyle="1" w:styleId="123">
    <w:name w:val="Об таб центр12"/>
    <w:basedOn w:val="a0"/>
    <w:uiPriority w:val="99"/>
    <w:rsid w:val="003C3AA4"/>
    <w:pPr>
      <w:snapToGrid w:val="0"/>
      <w:jc w:val="center"/>
    </w:pPr>
    <w:rPr>
      <w:rFonts w:eastAsia="Times New Roman"/>
      <w:lang w:eastAsia="ru-RU"/>
    </w:rPr>
  </w:style>
  <w:style w:type="paragraph" w:customStyle="1" w:styleId="affffffc">
    <w:name w:val="Назв разрядка"/>
    <w:basedOn w:val="af5"/>
    <w:uiPriority w:val="99"/>
    <w:rsid w:val="003C3AA4"/>
    <w:pPr>
      <w:keepNext/>
      <w:spacing w:before="60" w:after="60"/>
    </w:pPr>
    <w:rPr>
      <w:rFonts w:eastAsia="Times New Roman"/>
      <w:bCs w:val="0"/>
      <w:spacing w:val="30"/>
      <w:sz w:val="28"/>
      <w:szCs w:val="28"/>
      <w:lang w:eastAsia="ru-RU"/>
    </w:rPr>
  </w:style>
  <w:style w:type="paragraph" w:customStyle="1" w:styleId="affffffd">
    <w:name w:val="Назв Сл"/>
    <w:basedOn w:val="af5"/>
    <w:uiPriority w:val="99"/>
    <w:rsid w:val="003C3AA4"/>
    <w:pPr>
      <w:keepNext/>
      <w:spacing w:before="120" w:after="60"/>
      <w:jc w:val="left"/>
    </w:pPr>
    <w:rPr>
      <w:rFonts w:eastAsia="Times New Roman"/>
      <w:bCs w:val="0"/>
      <w:spacing w:val="10"/>
      <w:sz w:val="28"/>
      <w:lang w:eastAsia="ru-RU"/>
    </w:rPr>
  </w:style>
  <w:style w:type="paragraph" w:customStyle="1" w:styleId="affffffe">
    <w:name w:val="Нормальный текст"/>
    <w:basedOn w:val="a0"/>
    <w:uiPriority w:val="99"/>
    <w:rsid w:val="003C3AA4"/>
    <w:rPr>
      <w:rFonts w:eastAsia="Times New Roman"/>
      <w:sz w:val="28"/>
      <w:lang w:eastAsia="ru-RU"/>
    </w:rPr>
  </w:style>
  <w:style w:type="paragraph" w:customStyle="1" w:styleId="1ff8">
    <w:name w:val="Об раз1"/>
    <w:basedOn w:val="a0"/>
    <w:uiPriority w:val="99"/>
    <w:rsid w:val="003C3AA4"/>
    <w:pPr>
      <w:ind w:firstLine="720"/>
      <w:jc w:val="both"/>
    </w:pPr>
    <w:rPr>
      <w:rFonts w:eastAsia="Times New Roman"/>
      <w:spacing w:val="2"/>
      <w:sz w:val="28"/>
      <w:szCs w:val="28"/>
      <w:lang w:eastAsia="ru-RU"/>
    </w:rPr>
  </w:style>
  <w:style w:type="paragraph" w:customStyle="1" w:styleId="2f9">
    <w:name w:val="Об раз2"/>
    <w:basedOn w:val="a0"/>
    <w:uiPriority w:val="99"/>
    <w:rsid w:val="003C3AA4"/>
    <w:pPr>
      <w:ind w:firstLine="720"/>
      <w:jc w:val="both"/>
    </w:pPr>
    <w:rPr>
      <w:rFonts w:eastAsia="Times New Roman"/>
      <w:spacing w:val="4"/>
      <w:sz w:val="28"/>
      <w:szCs w:val="28"/>
      <w:lang w:eastAsia="ru-RU"/>
    </w:rPr>
  </w:style>
  <w:style w:type="paragraph" w:customStyle="1" w:styleId="3f2">
    <w:name w:val="Об раз3"/>
    <w:basedOn w:val="a0"/>
    <w:uiPriority w:val="99"/>
    <w:rsid w:val="003C3AA4"/>
    <w:pPr>
      <w:ind w:firstLine="720"/>
      <w:jc w:val="both"/>
    </w:pPr>
    <w:rPr>
      <w:rFonts w:eastAsia="Times New Roman"/>
      <w:spacing w:val="6"/>
      <w:sz w:val="28"/>
      <w:szCs w:val="28"/>
      <w:lang w:eastAsia="ru-RU"/>
    </w:rPr>
  </w:style>
  <w:style w:type="paragraph" w:customStyle="1" w:styleId="49">
    <w:name w:val="Об раз4"/>
    <w:basedOn w:val="a0"/>
    <w:uiPriority w:val="99"/>
    <w:rsid w:val="003C3AA4"/>
    <w:pPr>
      <w:ind w:firstLine="720"/>
      <w:jc w:val="both"/>
    </w:pPr>
    <w:rPr>
      <w:rFonts w:eastAsia="Times New Roman"/>
      <w:spacing w:val="8"/>
      <w:sz w:val="28"/>
      <w:szCs w:val="28"/>
      <w:lang w:eastAsia="ru-RU"/>
    </w:rPr>
  </w:style>
  <w:style w:type="paragraph" w:customStyle="1" w:styleId="58">
    <w:name w:val="Об раз5"/>
    <w:basedOn w:val="a0"/>
    <w:next w:val="a0"/>
    <w:uiPriority w:val="99"/>
    <w:rsid w:val="003C3AA4"/>
    <w:pPr>
      <w:ind w:firstLine="720"/>
      <w:jc w:val="both"/>
    </w:pPr>
    <w:rPr>
      <w:rFonts w:eastAsia="Times New Roman"/>
      <w:spacing w:val="10"/>
      <w:sz w:val="28"/>
      <w:szCs w:val="28"/>
      <w:lang w:eastAsia="ru-RU"/>
    </w:rPr>
  </w:style>
  <w:style w:type="paragraph" w:customStyle="1" w:styleId="afffffff">
    <w:name w:val="Об список"/>
    <w:basedOn w:val="a0"/>
    <w:next w:val="a0"/>
    <w:uiPriority w:val="99"/>
    <w:rsid w:val="003C3AA4"/>
    <w:pPr>
      <w:tabs>
        <w:tab w:val="num" w:pos="360"/>
      </w:tabs>
      <w:ind w:left="360" w:hanging="360"/>
      <w:jc w:val="both"/>
    </w:pPr>
    <w:rPr>
      <w:rFonts w:eastAsia="Times New Roman"/>
      <w:color w:val="000000"/>
      <w:sz w:val="28"/>
      <w:lang w:eastAsia="ru-RU"/>
    </w:rPr>
  </w:style>
  <w:style w:type="paragraph" w:customStyle="1" w:styleId="1ff9">
    <w:name w:val="Об список уп1"/>
    <w:basedOn w:val="afffffff"/>
    <w:uiPriority w:val="99"/>
    <w:rsid w:val="003C3AA4"/>
    <w:pPr>
      <w:tabs>
        <w:tab w:val="clear" w:pos="360"/>
      </w:tabs>
      <w:ind w:left="0" w:firstLine="0"/>
    </w:pPr>
    <w:rPr>
      <w:spacing w:val="-2"/>
      <w:szCs w:val="28"/>
    </w:rPr>
  </w:style>
  <w:style w:type="paragraph" w:customStyle="1" w:styleId="afffffff0">
    <w:name w:val="Об таб лево"/>
    <w:basedOn w:val="a0"/>
    <w:uiPriority w:val="99"/>
    <w:rsid w:val="003C3AA4"/>
    <w:pPr>
      <w:snapToGrid w:val="0"/>
    </w:pPr>
    <w:rPr>
      <w:rFonts w:eastAsia="Times New Roman"/>
      <w:sz w:val="28"/>
      <w:lang w:eastAsia="ru-RU"/>
    </w:rPr>
  </w:style>
  <w:style w:type="paragraph" w:customStyle="1" w:styleId="114">
    <w:name w:val="Об таб лево11"/>
    <w:basedOn w:val="122"/>
    <w:uiPriority w:val="99"/>
    <w:rsid w:val="003C3AA4"/>
    <w:rPr>
      <w:sz w:val="22"/>
    </w:rPr>
  </w:style>
  <w:style w:type="paragraph" w:customStyle="1" w:styleId="afffffff1">
    <w:name w:val="Об таб право"/>
    <w:basedOn w:val="a0"/>
    <w:uiPriority w:val="99"/>
    <w:rsid w:val="003C3AA4"/>
    <w:pPr>
      <w:snapToGrid w:val="0"/>
      <w:jc w:val="right"/>
    </w:pPr>
    <w:rPr>
      <w:rFonts w:eastAsia="Times New Roman"/>
      <w:sz w:val="28"/>
      <w:lang w:eastAsia="ru-RU"/>
    </w:rPr>
  </w:style>
  <w:style w:type="paragraph" w:customStyle="1" w:styleId="124">
    <w:name w:val="Об таб право12"/>
    <w:basedOn w:val="a0"/>
    <w:uiPriority w:val="99"/>
    <w:rsid w:val="003C3AA4"/>
    <w:pPr>
      <w:snapToGrid w:val="0"/>
      <w:jc w:val="right"/>
    </w:pPr>
    <w:rPr>
      <w:rFonts w:eastAsia="Times New Roman"/>
      <w:lang w:eastAsia="ru-RU"/>
    </w:rPr>
  </w:style>
  <w:style w:type="paragraph" w:customStyle="1" w:styleId="115">
    <w:name w:val="Об таб право11"/>
    <w:basedOn w:val="124"/>
    <w:uiPriority w:val="99"/>
    <w:rsid w:val="003C3AA4"/>
    <w:rPr>
      <w:sz w:val="22"/>
    </w:rPr>
  </w:style>
  <w:style w:type="paragraph" w:customStyle="1" w:styleId="afffffff2">
    <w:name w:val="Об таб центр"/>
    <w:basedOn w:val="a0"/>
    <w:uiPriority w:val="99"/>
    <w:rsid w:val="003C3AA4"/>
    <w:pPr>
      <w:snapToGrid w:val="0"/>
      <w:jc w:val="center"/>
    </w:pPr>
    <w:rPr>
      <w:rFonts w:eastAsia="Times New Roman"/>
      <w:sz w:val="28"/>
      <w:lang w:eastAsia="ru-RU"/>
    </w:rPr>
  </w:style>
  <w:style w:type="paragraph" w:customStyle="1" w:styleId="116">
    <w:name w:val="Об таб центр11"/>
    <w:basedOn w:val="123"/>
    <w:uiPriority w:val="99"/>
    <w:rsid w:val="003C3AA4"/>
    <w:rPr>
      <w:sz w:val="22"/>
    </w:rPr>
  </w:style>
  <w:style w:type="paragraph" w:customStyle="1" w:styleId="1ffa">
    <w:name w:val="Об уп1"/>
    <w:basedOn w:val="a0"/>
    <w:uiPriority w:val="99"/>
    <w:rsid w:val="003C3AA4"/>
    <w:pPr>
      <w:ind w:firstLine="720"/>
      <w:jc w:val="both"/>
    </w:pPr>
    <w:rPr>
      <w:rFonts w:eastAsia="Times New Roman"/>
      <w:spacing w:val="-2"/>
      <w:sz w:val="28"/>
      <w:lang w:eastAsia="ru-RU"/>
    </w:rPr>
  </w:style>
  <w:style w:type="paragraph" w:customStyle="1" w:styleId="1ffb">
    <w:name w:val="Об уп1список"/>
    <w:basedOn w:val="afffffff"/>
    <w:uiPriority w:val="99"/>
    <w:rsid w:val="003C3AA4"/>
    <w:pPr>
      <w:tabs>
        <w:tab w:val="clear" w:pos="360"/>
      </w:tabs>
      <w:ind w:left="0" w:firstLine="0"/>
    </w:pPr>
    <w:rPr>
      <w:spacing w:val="-2"/>
      <w:szCs w:val="28"/>
    </w:rPr>
  </w:style>
  <w:style w:type="paragraph" w:customStyle="1" w:styleId="2fa">
    <w:name w:val="Об уп2"/>
    <w:basedOn w:val="a0"/>
    <w:uiPriority w:val="99"/>
    <w:rsid w:val="003C3AA4"/>
    <w:pPr>
      <w:ind w:firstLine="720"/>
      <w:jc w:val="both"/>
    </w:pPr>
    <w:rPr>
      <w:rFonts w:eastAsia="Times New Roman"/>
      <w:spacing w:val="-4"/>
      <w:sz w:val="28"/>
      <w:lang w:eastAsia="ru-RU"/>
    </w:rPr>
  </w:style>
  <w:style w:type="paragraph" w:customStyle="1" w:styleId="2fb">
    <w:name w:val="Об уп2список"/>
    <w:basedOn w:val="afffffff"/>
    <w:uiPriority w:val="99"/>
    <w:rsid w:val="003C3AA4"/>
    <w:pPr>
      <w:tabs>
        <w:tab w:val="clear" w:pos="360"/>
      </w:tabs>
      <w:ind w:left="0" w:firstLine="0"/>
    </w:pPr>
    <w:rPr>
      <w:spacing w:val="-4"/>
      <w:szCs w:val="28"/>
    </w:rPr>
  </w:style>
  <w:style w:type="paragraph" w:customStyle="1" w:styleId="3f3">
    <w:name w:val="Об уп3"/>
    <w:basedOn w:val="a0"/>
    <w:uiPriority w:val="99"/>
    <w:rsid w:val="003C3AA4"/>
    <w:pPr>
      <w:ind w:firstLine="720"/>
      <w:jc w:val="both"/>
    </w:pPr>
    <w:rPr>
      <w:rFonts w:eastAsia="Times New Roman"/>
      <w:spacing w:val="-6"/>
      <w:sz w:val="28"/>
      <w:lang w:eastAsia="ru-RU"/>
    </w:rPr>
  </w:style>
  <w:style w:type="paragraph" w:customStyle="1" w:styleId="4a">
    <w:name w:val="Об уп4"/>
    <w:basedOn w:val="a0"/>
    <w:uiPriority w:val="99"/>
    <w:rsid w:val="003C3AA4"/>
    <w:pPr>
      <w:ind w:firstLine="720"/>
      <w:jc w:val="both"/>
    </w:pPr>
    <w:rPr>
      <w:rFonts w:eastAsia="Times New Roman"/>
      <w:spacing w:val="-8"/>
      <w:sz w:val="28"/>
      <w:lang w:eastAsia="ru-RU"/>
    </w:rPr>
  </w:style>
  <w:style w:type="paragraph" w:customStyle="1" w:styleId="4b">
    <w:name w:val="Об уп4список"/>
    <w:basedOn w:val="afffffff"/>
    <w:uiPriority w:val="99"/>
    <w:rsid w:val="003C3AA4"/>
    <w:pPr>
      <w:tabs>
        <w:tab w:val="clear" w:pos="360"/>
      </w:tabs>
      <w:ind w:left="0" w:firstLine="0"/>
    </w:pPr>
    <w:rPr>
      <w:spacing w:val="-8"/>
      <w:szCs w:val="28"/>
    </w:rPr>
  </w:style>
  <w:style w:type="paragraph" w:customStyle="1" w:styleId="59">
    <w:name w:val="Об уп5"/>
    <w:basedOn w:val="a0"/>
    <w:uiPriority w:val="99"/>
    <w:rsid w:val="003C3AA4"/>
    <w:pPr>
      <w:ind w:firstLine="720"/>
      <w:jc w:val="both"/>
    </w:pPr>
    <w:rPr>
      <w:rFonts w:eastAsia="Times New Roman"/>
      <w:spacing w:val="-10"/>
      <w:sz w:val="28"/>
      <w:lang w:eastAsia="ru-RU"/>
    </w:rPr>
  </w:style>
  <w:style w:type="paragraph" w:customStyle="1" w:styleId="5a">
    <w:name w:val="Об уп5список"/>
    <w:basedOn w:val="afffffff"/>
    <w:uiPriority w:val="99"/>
    <w:rsid w:val="003C3AA4"/>
    <w:pPr>
      <w:tabs>
        <w:tab w:val="clear" w:pos="360"/>
      </w:tabs>
      <w:ind w:left="0" w:firstLine="0"/>
    </w:pPr>
    <w:rPr>
      <w:spacing w:val="-10"/>
      <w:szCs w:val="28"/>
    </w:rPr>
  </w:style>
  <w:style w:type="paragraph" w:customStyle="1" w:styleId="afffffff3">
    <w:name w:val="Рамка"/>
    <w:basedOn w:val="a0"/>
    <w:uiPriority w:val="99"/>
    <w:rsid w:val="003C3AA4"/>
    <w:pPr>
      <w:jc w:val="center"/>
    </w:pPr>
    <w:rPr>
      <w:rFonts w:eastAsia="Times New Roman"/>
      <w:sz w:val="16"/>
      <w:lang w:eastAsia="ru-RU"/>
    </w:rPr>
  </w:style>
  <w:style w:type="paragraph" w:customStyle="1" w:styleId="afffffff4">
    <w:name w:val="Смета"/>
    <w:uiPriority w:val="99"/>
    <w:rsid w:val="003C3AA4"/>
    <w:rPr>
      <w:rFonts w:ascii="Courier New" w:eastAsia="MS Mincho" w:hAnsi="Courier New" w:cs="Times New Roman CYR"/>
      <w:sz w:val="19"/>
    </w:rPr>
  </w:style>
  <w:style w:type="paragraph" w:customStyle="1" w:styleId="afffffff5">
    <w:name w:val="Стиль по центру"/>
    <w:basedOn w:val="a0"/>
    <w:uiPriority w:val="99"/>
    <w:rsid w:val="003C3AA4"/>
    <w:pPr>
      <w:jc w:val="center"/>
    </w:pPr>
    <w:rPr>
      <w:rFonts w:eastAsia="Times New Roman"/>
      <w:sz w:val="28"/>
      <w:lang w:eastAsia="ru-RU"/>
    </w:rPr>
  </w:style>
  <w:style w:type="paragraph" w:customStyle="1" w:styleId="afffffff6">
    <w:name w:val="ЭФИ"/>
    <w:basedOn w:val="a0"/>
    <w:uiPriority w:val="99"/>
    <w:rsid w:val="003C3AA4"/>
    <w:pPr>
      <w:jc w:val="center"/>
    </w:pPr>
    <w:rPr>
      <w:rFonts w:eastAsia="Times New Roman"/>
      <w:sz w:val="20"/>
      <w:lang w:eastAsia="ru-RU"/>
    </w:rPr>
  </w:style>
  <w:style w:type="paragraph" w:customStyle="1" w:styleId="afffffff7">
    <w:name w:val="Об лево"/>
    <w:basedOn w:val="a0"/>
    <w:uiPriority w:val="99"/>
    <w:rsid w:val="003C3AA4"/>
    <w:pPr>
      <w:snapToGrid w:val="0"/>
      <w:jc w:val="both"/>
    </w:pPr>
    <w:rPr>
      <w:rFonts w:eastAsia="Times New Roman"/>
      <w:lang w:eastAsia="ru-RU"/>
    </w:rPr>
  </w:style>
  <w:style w:type="paragraph" w:customStyle="1" w:styleId="afffffff8">
    <w:name w:val="Об центр"/>
    <w:basedOn w:val="a0"/>
    <w:uiPriority w:val="99"/>
    <w:rsid w:val="003C3AA4"/>
    <w:pPr>
      <w:snapToGrid w:val="0"/>
      <w:jc w:val="center"/>
    </w:pPr>
    <w:rPr>
      <w:rFonts w:eastAsia="Times New Roman"/>
      <w:lang w:eastAsia="ru-RU"/>
    </w:rPr>
  </w:style>
  <w:style w:type="paragraph" w:customStyle="1" w:styleId="afffffff9">
    <w:name w:val="Ссылка на название"/>
    <w:basedOn w:val="a0"/>
    <w:next w:val="a0"/>
    <w:uiPriority w:val="99"/>
    <w:rsid w:val="003C3AA4"/>
    <w:pPr>
      <w:ind w:firstLine="720"/>
      <w:jc w:val="right"/>
    </w:pPr>
    <w:rPr>
      <w:rFonts w:eastAsia="Times New Roman"/>
      <w:sz w:val="28"/>
      <w:lang w:eastAsia="ru-RU"/>
    </w:rPr>
  </w:style>
  <w:style w:type="paragraph" w:customStyle="1" w:styleId="3f4">
    <w:name w:val="Ссылка на название3"/>
    <w:basedOn w:val="a0"/>
    <w:next w:val="a0"/>
    <w:uiPriority w:val="99"/>
    <w:rsid w:val="003C3AA4"/>
    <w:pPr>
      <w:ind w:firstLine="720"/>
      <w:jc w:val="right"/>
    </w:pPr>
    <w:rPr>
      <w:rFonts w:eastAsia="Times New Roman"/>
      <w:sz w:val="28"/>
      <w:lang w:eastAsia="ru-RU"/>
    </w:rPr>
  </w:style>
  <w:style w:type="paragraph" w:customStyle="1" w:styleId="1ffc">
    <w:name w:val="Назв после табл1"/>
    <w:basedOn w:val="a0"/>
    <w:next w:val="a0"/>
    <w:uiPriority w:val="99"/>
    <w:rsid w:val="003C3AA4"/>
    <w:pPr>
      <w:spacing w:before="120"/>
      <w:ind w:firstLine="720"/>
      <w:jc w:val="both"/>
    </w:pPr>
    <w:rPr>
      <w:rFonts w:eastAsia="Times New Roman"/>
      <w:sz w:val="28"/>
      <w:lang w:eastAsia="ru-RU"/>
    </w:rPr>
  </w:style>
  <w:style w:type="paragraph" w:customStyle="1" w:styleId="1210">
    <w:name w:val="Об таб лево121"/>
    <w:basedOn w:val="a0"/>
    <w:uiPriority w:val="99"/>
    <w:rsid w:val="003C3AA4"/>
    <w:pPr>
      <w:snapToGrid w:val="0"/>
      <w:jc w:val="both"/>
    </w:pPr>
    <w:rPr>
      <w:rFonts w:eastAsia="Times New Roman"/>
      <w:lang w:eastAsia="ru-RU"/>
    </w:rPr>
  </w:style>
  <w:style w:type="paragraph" w:customStyle="1" w:styleId="1000">
    <w:name w:val="Стиль Заголовок 1 + Слева:  0 см Первая строка:  0 см"/>
    <w:basedOn w:val="1"/>
    <w:uiPriority w:val="99"/>
    <w:rsid w:val="003C3AA4"/>
    <w:pPr>
      <w:tabs>
        <w:tab w:val="clear" w:pos="0"/>
        <w:tab w:val="left" w:pos="1134"/>
      </w:tabs>
      <w:spacing w:before="240" w:after="240"/>
      <w:ind w:left="0" w:right="1134" w:firstLine="851"/>
      <w:jc w:val="left"/>
    </w:pPr>
    <w:rPr>
      <w:rFonts w:ascii="Arial" w:eastAsia="Times New Roman" w:hAnsi="Arial"/>
      <w:b/>
      <w:bCs/>
      <w:caps/>
      <w:kern w:val="28"/>
      <w:sz w:val="28"/>
      <w:szCs w:val="20"/>
      <w:lang w:eastAsia="ru-RU"/>
    </w:rPr>
  </w:style>
  <w:style w:type="paragraph" w:customStyle="1" w:styleId="125">
    <w:name w:val="Стиль курсив Первая строка:  125 см"/>
    <w:basedOn w:val="a0"/>
    <w:uiPriority w:val="99"/>
    <w:rsid w:val="003C3AA4"/>
    <w:pPr>
      <w:jc w:val="both"/>
    </w:pPr>
    <w:rPr>
      <w:rFonts w:eastAsia="Times New Roman"/>
      <w:i/>
      <w:iCs/>
      <w:sz w:val="28"/>
      <w:lang w:eastAsia="ru-RU"/>
    </w:rPr>
  </w:style>
  <w:style w:type="paragraph" w:customStyle="1" w:styleId="06">
    <w:name w:val="Стиль Название + Первая строка:  0 см После:  6 пт"/>
    <w:basedOn w:val="af5"/>
    <w:uiPriority w:val="99"/>
    <w:rsid w:val="003C3AA4"/>
    <w:pPr>
      <w:snapToGrid w:val="0"/>
      <w:spacing w:after="120"/>
    </w:pPr>
    <w:rPr>
      <w:rFonts w:eastAsia="Times New Roman"/>
      <w:b w:val="0"/>
      <w:spacing w:val="10"/>
      <w:sz w:val="32"/>
      <w:szCs w:val="28"/>
      <w:lang w:eastAsia="ru-RU"/>
    </w:rPr>
  </w:style>
  <w:style w:type="paragraph" w:customStyle="1" w:styleId="caaieiaie3">
    <w:name w:val="caaieiaie 3"/>
    <w:basedOn w:val="a0"/>
    <w:next w:val="a0"/>
    <w:uiPriority w:val="99"/>
    <w:rsid w:val="003C3AA4"/>
    <w:pPr>
      <w:keepNext/>
      <w:widowControl w:val="0"/>
      <w:jc w:val="center"/>
    </w:pPr>
    <w:rPr>
      <w:rFonts w:ascii="Baltica" w:eastAsia="Times New Roman" w:hAnsi="Baltica"/>
      <w:b/>
      <w:spacing w:val="20"/>
      <w:lang w:eastAsia="ru-RU"/>
    </w:rPr>
  </w:style>
  <w:style w:type="paragraph" w:customStyle="1" w:styleId="afffffffa">
    <w:name w:val="Обычный.Обычный док"/>
    <w:uiPriority w:val="99"/>
    <w:rsid w:val="003C3AA4"/>
    <w:pPr>
      <w:ind w:firstLine="851"/>
    </w:pPr>
    <w:rPr>
      <w:sz w:val="24"/>
    </w:rPr>
  </w:style>
  <w:style w:type="paragraph" w:customStyle="1" w:styleId="01">
    <w:name w:val="0 Отчет Знак Знак"/>
    <w:basedOn w:val="a0"/>
    <w:uiPriority w:val="99"/>
    <w:rsid w:val="003C3AA4"/>
    <w:pPr>
      <w:tabs>
        <w:tab w:val="left" w:pos="1134"/>
      </w:tabs>
      <w:spacing w:line="360" w:lineRule="auto"/>
      <w:ind w:firstLine="851"/>
      <w:jc w:val="both"/>
    </w:pPr>
    <w:rPr>
      <w:rFonts w:eastAsia="Times New Roman"/>
      <w:lang w:eastAsia="ru-RU"/>
    </w:rPr>
  </w:style>
  <w:style w:type="paragraph" w:customStyle="1" w:styleId="1ffd">
    <w:name w:val="1 заг табл"/>
    <w:basedOn w:val="a0"/>
    <w:uiPriority w:val="99"/>
    <w:rsid w:val="003C3AA4"/>
    <w:pPr>
      <w:keepNext/>
      <w:tabs>
        <w:tab w:val="left" w:pos="1134"/>
      </w:tabs>
      <w:spacing w:line="360" w:lineRule="auto"/>
      <w:ind w:left="1701" w:hanging="1701"/>
    </w:pPr>
    <w:rPr>
      <w:rFonts w:eastAsia="Times New Roman"/>
      <w:szCs w:val="20"/>
      <w:lang w:eastAsia="ru-RU"/>
    </w:rPr>
  </w:style>
  <w:style w:type="paragraph" w:customStyle="1" w:styleId="2fc">
    <w:name w:val="2 табл доп"/>
    <w:basedOn w:val="2f8"/>
    <w:next w:val="00"/>
    <w:uiPriority w:val="99"/>
    <w:rsid w:val="003C3AA4"/>
    <w:pPr>
      <w:snapToGrid w:val="0"/>
      <w:spacing w:line="240" w:lineRule="auto"/>
    </w:pPr>
    <w:rPr>
      <w:sz w:val="22"/>
      <w:szCs w:val="22"/>
    </w:rPr>
  </w:style>
  <w:style w:type="paragraph" w:customStyle="1" w:styleId="30">
    <w:name w:val="3 рисунок"/>
    <w:basedOn w:val="a0"/>
    <w:uiPriority w:val="99"/>
    <w:rsid w:val="003C3AA4"/>
    <w:pPr>
      <w:numPr>
        <w:numId w:val="8"/>
      </w:numPr>
      <w:tabs>
        <w:tab w:val="clear" w:pos="284"/>
        <w:tab w:val="left" w:pos="1134"/>
      </w:tabs>
      <w:suppressAutoHyphens/>
      <w:spacing w:line="360" w:lineRule="auto"/>
      <w:jc w:val="center"/>
    </w:pPr>
    <w:rPr>
      <w:rFonts w:eastAsia="Times New Roman"/>
      <w:szCs w:val="20"/>
      <w:lang w:eastAsia="en-US"/>
    </w:rPr>
  </w:style>
  <w:style w:type="paragraph" w:customStyle="1" w:styleId="40">
    <w:name w:val="4 Список"/>
    <w:basedOn w:val="00"/>
    <w:next w:val="00"/>
    <w:uiPriority w:val="99"/>
    <w:rsid w:val="003C3AA4"/>
    <w:pPr>
      <w:numPr>
        <w:numId w:val="9"/>
      </w:numPr>
      <w:tabs>
        <w:tab w:val="clear" w:pos="1571"/>
        <w:tab w:val="num" w:pos="284"/>
        <w:tab w:val="num" w:pos="360"/>
        <w:tab w:val="num" w:pos="720"/>
        <w:tab w:val="num" w:pos="1080"/>
      </w:tabs>
      <w:ind w:left="0" w:firstLine="851"/>
    </w:pPr>
  </w:style>
  <w:style w:type="paragraph" w:customStyle="1" w:styleId="5b">
    <w:name w:val="5 Нумеров список"/>
    <w:basedOn w:val="00"/>
    <w:next w:val="00"/>
    <w:uiPriority w:val="99"/>
    <w:rsid w:val="003C3AA4"/>
    <w:pPr>
      <w:tabs>
        <w:tab w:val="num" w:pos="360"/>
        <w:tab w:val="num" w:pos="1080"/>
      </w:tabs>
      <w:ind w:firstLine="0"/>
    </w:pPr>
  </w:style>
  <w:style w:type="character" w:customStyle="1" w:styleId="BODYTEXTNORMAL0">
    <w:name w:val="BODY TEXT NORMAL Знак Знак"/>
    <w:link w:val="BODYTEXTNORMAL1"/>
    <w:locked/>
    <w:rsid w:val="003C3AA4"/>
    <w:rPr>
      <w:rFonts w:ascii="Wingdings" w:hAnsi="Wingdings"/>
    </w:rPr>
  </w:style>
  <w:style w:type="paragraph" w:customStyle="1" w:styleId="BODYTEXTNORMAL1">
    <w:name w:val="BODY TEXT NORMAL Знак"/>
    <w:basedOn w:val="a0"/>
    <w:link w:val="BODYTEXTNORMAL0"/>
    <w:rsid w:val="003C3AA4"/>
    <w:pPr>
      <w:spacing w:before="120"/>
      <w:ind w:left="1077"/>
      <w:jc w:val="both"/>
    </w:pPr>
    <w:rPr>
      <w:rFonts w:ascii="Wingdings" w:eastAsia="Times New Roman" w:hAnsi="Wingdings"/>
      <w:sz w:val="20"/>
      <w:szCs w:val="20"/>
    </w:rPr>
  </w:style>
  <w:style w:type="paragraph" w:customStyle="1" w:styleId="Noeeu1">
    <w:name w:val="Noeeu1"/>
    <w:basedOn w:val="a0"/>
    <w:uiPriority w:val="99"/>
    <w:rsid w:val="003C3AA4"/>
    <w:pPr>
      <w:widowControl w:val="0"/>
      <w:overflowPunct w:val="0"/>
      <w:autoSpaceDE w:val="0"/>
      <w:autoSpaceDN w:val="0"/>
      <w:adjustRightInd w:val="0"/>
      <w:ind w:firstLine="397"/>
      <w:jc w:val="both"/>
    </w:pPr>
    <w:rPr>
      <w:rFonts w:eastAsia="Times New Roman"/>
      <w:sz w:val="20"/>
      <w:szCs w:val="20"/>
      <w:lang w:eastAsia="en-US"/>
    </w:rPr>
  </w:style>
  <w:style w:type="paragraph" w:customStyle="1" w:styleId="Iniiaiieoaeno21">
    <w:name w:val="Iniiaiie oaeno 21"/>
    <w:basedOn w:val="a0"/>
    <w:uiPriority w:val="99"/>
    <w:rsid w:val="003C3AA4"/>
    <w:pPr>
      <w:widowControl w:val="0"/>
      <w:overflowPunct w:val="0"/>
      <w:autoSpaceDE w:val="0"/>
      <w:autoSpaceDN w:val="0"/>
      <w:adjustRightInd w:val="0"/>
      <w:ind w:firstLine="397"/>
      <w:jc w:val="both"/>
    </w:pPr>
    <w:rPr>
      <w:rFonts w:eastAsia="Times New Roman"/>
      <w:color w:val="000000"/>
      <w:sz w:val="22"/>
      <w:szCs w:val="20"/>
      <w:lang w:eastAsia="en-US"/>
    </w:rPr>
  </w:style>
  <w:style w:type="paragraph" w:customStyle="1" w:styleId="afffffffb">
    <w:name w:val="текст примечания"/>
    <w:basedOn w:val="a0"/>
    <w:uiPriority w:val="99"/>
    <w:rsid w:val="003C3AA4"/>
    <w:rPr>
      <w:rFonts w:eastAsia="Times New Roman"/>
      <w:sz w:val="28"/>
      <w:szCs w:val="20"/>
      <w:lang w:eastAsia="ru-RU"/>
    </w:rPr>
  </w:style>
  <w:style w:type="paragraph" w:customStyle="1" w:styleId="afffffffc">
    <w:name w:val="указатель"/>
    <w:basedOn w:val="a0"/>
    <w:next w:val="a0"/>
    <w:uiPriority w:val="99"/>
    <w:rsid w:val="003C3AA4"/>
    <w:pPr>
      <w:ind w:firstLine="720"/>
      <w:jc w:val="both"/>
    </w:pPr>
    <w:rPr>
      <w:rFonts w:eastAsia="Times New Roman"/>
      <w:sz w:val="28"/>
      <w:szCs w:val="20"/>
      <w:lang w:eastAsia="ru-RU"/>
    </w:rPr>
  </w:style>
  <w:style w:type="paragraph" w:customStyle="1" w:styleId="1ffe">
    <w:name w:val="указатель 1"/>
    <w:basedOn w:val="a0"/>
    <w:next w:val="a0"/>
    <w:autoRedefine/>
    <w:uiPriority w:val="99"/>
    <w:rsid w:val="003C3AA4"/>
    <w:pPr>
      <w:tabs>
        <w:tab w:val="right" w:leader="dot" w:pos="3796"/>
      </w:tabs>
      <w:ind w:left="200" w:hanging="200"/>
      <w:jc w:val="both"/>
    </w:pPr>
    <w:rPr>
      <w:rFonts w:eastAsia="Times New Roman"/>
      <w:sz w:val="28"/>
      <w:szCs w:val="20"/>
      <w:lang w:eastAsia="ru-RU"/>
    </w:rPr>
  </w:style>
  <w:style w:type="paragraph" w:customStyle="1" w:styleId="2fd">
    <w:name w:val="указатель 2"/>
    <w:basedOn w:val="a0"/>
    <w:next w:val="a0"/>
    <w:autoRedefine/>
    <w:uiPriority w:val="99"/>
    <w:rsid w:val="003C3AA4"/>
    <w:pPr>
      <w:tabs>
        <w:tab w:val="right" w:leader="dot" w:pos="3796"/>
      </w:tabs>
      <w:ind w:left="400" w:hanging="200"/>
      <w:jc w:val="both"/>
    </w:pPr>
    <w:rPr>
      <w:rFonts w:eastAsia="Times New Roman"/>
      <w:sz w:val="28"/>
      <w:szCs w:val="20"/>
      <w:lang w:eastAsia="ru-RU"/>
    </w:rPr>
  </w:style>
  <w:style w:type="paragraph" w:customStyle="1" w:styleId="3f5">
    <w:name w:val="указатель 3"/>
    <w:basedOn w:val="a0"/>
    <w:next w:val="a0"/>
    <w:autoRedefine/>
    <w:uiPriority w:val="99"/>
    <w:rsid w:val="003C3AA4"/>
    <w:pPr>
      <w:tabs>
        <w:tab w:val="right" w:leader="dot" w:pos="3796"/>
      </w:tabs>
      <w:ind w:left="600" w:hanging="200"/>
      <w:jc w:val="both"/>
    </w:pPr>
    <w:rPr>
      <w:rFonts w:eastAsia="Times New Roman"/>
      <w:sz w:val="28"/>
      <w:szCs w:val="20"/>
      <w:lang w:eastAsia="ru-RU"/>
    </w:rPr>
  </w:style>
  <w:style w:type="paragraph" w:customStyle="1" w:styleId="4c">
    <w:name w:val="указатель 4"/>
    <w:basedOn w:val="a0"/>
    <w:next w:val="a0"/>
    <w:autoRedefine/>
    <w:uiPriority w:val="99"/>
    <w:rsid w:val="003C3AA4"/>
    <w:pPr>
      <w:tabs>
        <w:tab w:val="right" w:leader="dot" w:pos="3796"/>
      </w:tabs>
      <w:ind w:left="800" w:hanging="200"/>
      <w:jc w:val="both"/>
    </w:pPr>
    <w:rPr>
      <w:rFonts w:eastAsia="Times New Roman"/>
      <w:sz w:val="28"/>
      <w:szCs w:val="20"/>
      <w:lang w:eastAsia="ru-RU"/>
    </w:rPr>
  </w:style>
  <w:style w:type="paragraph" w:customStyle="1" w:styleId="5c">
    <w:name w:val="указатель 5"/>
    <w:basedOn w:val="a0"/>
    <w:next w:val="a0"/>
    <w:autoRedefine/>
    <w:uiPriority w:val="99"/>
    <w:rsid w:val="003C3AA4"/>
    <w:pPr>
      <w:tabs>
        <w:tab w:val="right" w:leader="dot" w:pos="3796"/>
      </w:tabs>
      <w:ind w:left="1000" w:hanging="200"/>
      <w:jc w:val="both"/>
    </w:pPr>
    <w:rPr>
      <w:rFonts w:eastAsia="Times New Roman"/>
      <w:sz w:val="28"/>
      <w:szCs w:val="20"/>
      <w:lang w:eastAsia="ru-RU"/>
    </w:rPr>
  </w:style>
  <w:style w:type="paragraph" w:customStyle="1" w:styleId="65">
    <w:name w:val="указатель 6"/>
    <w:basedOn w:val="a0"/>
    <w:next w:val="a0"/>
    <w:autoRedefine/>
    <w:uiPriority w:val="99"/>
    <w:rsid w:val="003C3AA4"/>
    <w:pPr>
      <w:tabs>
        <w:tab w:val="right" w:leader="dot" w:pos="3796"/>
      </w:tabs>
      <w:ind w:left="1200" w:hanging="200"/>
      <w:jc w:val="both"/>
    </w:pPr>
    <w:rPr>
      <w:rFonts w:eastAsia="Times New Roman"/>
      <w:sz w:val="28"/>
      <w:szCs w:val="20"/>
      <w:lang w:eastAsia="ru-RU"/>
    </w:rPr>
  </w:style>
  <w:style w:type="paragraph" w:customStyle="1" w:styleId="74">
    <w:name w:val="указатель 7"/>
    <w:basedOn w:val="a0"/>
    <w:next w:val="a0"/>
    <w:autoRedefine/>
    <w:uiPriority w:val="99"/>
    <w:rsid w:val="003C3AA4"/>
    <w:pPr>
      <w:tabs>
        <w:tab w:val="right" w:leader="dot" w:pos="3796"/>
      </w:tabs>
      <w:ind w:left="1400" w:hanging="200"/>
      <w:jc w:val="both"/>
    </w:pPr>
    <w:rPr>
      <w:rFonts w:eastAsia="Times New Roman"/>
      <w:sz w:val="28"/>
      <w:szCs w:val="20"/>
      <w:lang w:eastAsia="ru-RU"/>
    </w:rPr>
  </w:style>
  <w:style w:type="paragraph" w:customStyle="1" w:styleId="84">
    <w:name w:val="указатель 8"/>
    <w:basedOn w:val="a0"/>
    <w:next w:val="a0"/>
    <w:autoRedefine/>
    <w:uiPriority w:val="99"/>
    <w:rsid w:val="003C3AA4"/>
    <w:pPr>
      <w:tabs>
        <w:tab w:val="right" w:leader="dot" w:pos="3796"/>
      </w:tabs>
      <w:ind w:left="1600" w:hanging="200"/>
      <w:jc w:val="both"/>
    </w:pPr>
    <w:rPr>
      <w:rFonts w:eastAsia="Times New Roman"/>
      <w:sz w:val="28"/>
      <w:szCs w:val="20"/>
      <w:lang w:eastAsia="ru-RU"/>
    </w:rPr>
  </w:style>
  <w:style w:type="paragraph" w:customStyle="1" w:styleId="94">
    <w:name w:val="указатель 9"/>
    <w:basedOn w:val="a0"/>
    <w:next w:val="a0"/>
    <w:autoRedefine/>
    <w:uiPriority w:val="99"/>
    <w:rsid w:val="003C3AA4"/>
    <w:pPr>
      <w:tabs>
        <w:tab w:val="right" w:leader="dot" w:pos="3796"/>
      </w:tabs>
      <w:ind w:left="1800" w:hanging="200"/>
      <w:jc w:val="both"/>
    </w:pPr>
    <w:rPr>
      <w:rFonts w:eastAsia="Times New Roman"/>
      <w:sz w:val="28"/>
      <w:szCs w:val="20"/>
      <w:lang w:eastAsia="ru-RU"/>
    </w:rPr>
  </w:style>
  <w:style w:type="paragraph" w:customStyle="1" w:styleId="5d">
    <w:name w:val="оглавление 5"/>
    <w:basedOn w:val="a0"/>
    <w:next w:val="a0"/>
    <w:autoRedefine/>
    <w:uiPriority w:val="99"/>
    <w:rsid w:val="003C3AA4"/>
    <w:pPr>
      <w:tabs>
        <w:tab w:val="right" w:leader="dot" w:pos="8313"/>
      </w:tabs>
      <w:ind w:left="800" w:firstLine="720"/>
      <w:jc w:val="both"/>
    </w:pPr>
    <w:rPr>
      <w:rFonts w:eastAsia="Times New Roman"/>
      <w:sz w:val="28"/>
      <w:szCs w:val="20"/>
      <w:lang w:eastAsia="ru-RU"/>
    </w:rPr>
  </w:style>
  <w:style w:type="paragraph" w:customStyle="1" w:styleId="66">
    <w:name w:val="оглавление 6"/>
    <w:basedOn w:val="a0"/>
    <w:next w:val="a0"/>
    <w:autoRedefine/>
    <w:uiPriority w:val="99"/>
    <w:rsid w:val="003C3AA4"/>
    <w:pPr>
      <w:tabs>
        <w:tab w:val="right" w:leader="dot" w:pos="8313"/>
      </w:tabs>
      <w:ind w:left="1000" w:firstLine="720"/>
      <w:jc w:val="both"/>
    </w:pPr>
    <w:rPr>
      <w:rFonts w:eastAsia="Times New Roman"/>
      <w:sz w:val="28"/>
      <w:szCs w:val="20"/>
      <w:lang w:eastAsia="ru-RU"/>
    </w:rPr>
  </w:style>
  <w:style w:type="paragraph" w:customStyle="1" w:styleId="75">
    <w:name w:val="оглавление 7"/>
    <w:basedOn w:val="a0"/>
    <w:next w:val="a0"/>
    <w:autoRedefine/>
    <w:uiPriority w:val="99"/>
    <w:rsid w:val="003C3AA4"/>
    <w:pPr>
      <w:tabs>
        <w:tab w:val="right" w:leader="dot" w:pos="8313"/>
      </w:tabs>
      <w:ind w:left="1200" w:firstLine="720"/>
      <w:jc w:val="both"/>
    </w:pPr>
    <w:rPr>
      <w:rFonts w:eastAsia="Times New Roman"/>
      <w:sz w:val="28"/>
      <w:szCs w:val="20"/>
      <w:lang w:eastAsia="ru-RU"/>
    </w:rPr>
  </w:style>
  <w:style w:type="paragraph" w:customStyle="1" w:styleId="85">
    <w:name w:val="оглавление 8"/>
    <w:basedOn w:val="a0"/>
    <w:next w:val="a0"/>
    <w:autoRedefine/>
    <w:uiPriority w:val="99"/>
    <w:rsid w:val="003C3AA4"/>
    <w:pPr>
      <w:tabs>
        <w:tab w:val="right" w:leader="dot" w:pos="8313"/>
      </w:tabs>
      <w:ind w:left="1400" w:firstLine="720"/>
      <w:jc w:val="both"/>
    </w:pPr>
    <w:rPr>
      <w:rFonts w:eastAsia="Times New Roman"/>
      <w:sz w:val="28"/>
      <w:szCs w:val="20"/>
      <w:lang w:eastAsia="ru-RU"/>
    </w:rPr>
  </w:style>
  <w:style w:type="paragraph" w:customStyle="1" w:styleId="95">
    <w:name w:val="оглавление 9"/>
    <w:basedOn w:val="a0"/>
    <w:next w:val="a0"/>
    <w:autoRedefine/>
    <w:uiPriority w:val="99"/>
    <w:rsid w:val="003C3AA4"/>
    <w:pPr>
      <w:tabs>
        <w:tab w:val="right" w:leader="dot" w:pos="8313"/>
      </w:tabs>
      <w:ind w:left="1600" w:firstLine="720"/>
      <w:jc w:val="both"/>
    </w:pPr>
    <w:rPr>
      <w:rFonts w:eastAsia="Times New Roman"/>
      <w:sz w:val="28"/>
      <w:szCs w:val="20"/>
      <w:lang w:eastAsia="ru-RU"/>
    </w:rPr>
  </w:style>
  <w:style w:type="paragraph" w:customStyle="1" w:styleId="afffffffd">
    <w:name w:val="текст сноски"/>
    <w:basedOn w:val="a0"/>
    <w:uiPriority w:val="99"/>
    <w:rsid w:val="003C3AA4"/>
    <w:pPr>
      <w:ind w:firstLine="720"/>
      <w:jc w:val="both"/>
    </w:pPr>
    <w:rPr>
      <w:rFonts w:eastAsia="Times New Roman"/>
      <w:sz w:val="28"/>
      <w:szCs w:val="20"/>
      <w:lang w:eastAsia="ru-RU"/>
    </w:rPr>
  </w:style>
  <w:style w:type="paragraph" w:customStyle="1" w:styleId="text0">
    <w:name w:val="text"/>
    <w:basedOn w:val="a0"/>
    <w:uiPriority w:val="99"/>
    <w:rsid w:val="003C3AA4"/>
    <w:pPr>
      <w:spacing w:before="100" w:beforeAutospacing="1" w:after="100" w:afterAutospacing="1"/>
    </w:pPr>
    <w:rPr>
      <w:rFonts w:eastAsia="Times New Roman"/>
      <w:color w:val="000000"/>
      <w:lang w:eastAsia="ru-RU"/>
    </w:rPr>
  </w:style>
  <w:style w:type="paragraph" w:customStyle="1" w:styleId="xl27">
    <w:name w:val="xl27"/>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xl28">
    <w:name w:val="xl28"/>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29">
    <w:name w:val="xl29"/>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xl30">
    <w:name w:val="xl30"/>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31">
    <w:name w:val="xl31"/>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32">
    <w:name w:val="xl32"/>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lang w:eastAsia="ru-RU"/>
    </w:rPr>
  </w:style>
  <w:style w:type="paragraph" w:customStyle="1" w:styleId="xl33">
    <w:name w:val="xl33"/>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ru-RU"/>
    </w:rPr>
  </w:style>
  <w:style w:type="paragraph" w:customStyle="1" w:styleId="xl34">
    <w:name w:val="xl34"/>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35">
    <w:name w:val="xl35"/>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ru-RU"/>
    </w:rPr>
  </w:style>
  <w:style w:type="paragraph" w:customStyle="1" w:styleId="xl37">
    <w:name w:val="xl37"/>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38">
    <w:name w:val="xl38"/>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xl39">
    <w:name w:val="xl39"/>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ru-RU"/>
    </w:rPr>
  </w:style>
  <w:style w:type="paragraph" w:customStyle="1" w:styleId="xl40">
    <w:name w:val="xl40"/>
    <w:basedOn w:val="a0"/>
    <w:uiPriority w:val="99"/>
    <w:rsid w:val="003C3A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ru-RU"/>
    </w:rPr>
  </w:style>
  <w:style w:type="paragraph" w:customStyle="1" w:styleId="3f6">
    <w:name w:val="3 Шифр"/>
    <w:basedOn w:val="1"/>
    <w:uiPriority w:val="99"/>
    <w:rsid w:val="003C3AA4"/>
    <w:pPr>
      <w:tabs>
        <w:tab w:val="clear" w:pos="0"/>
        <w:tab w:val="left" w:pos="1134"/>
      </w:tabs>
      <w:spacing w:before="120" w:line="360" w:lineRule="auto"/>
      <w:ind w:left="0" w:firstLine="851"/>
    </w:pPr>
    <w:rPr>
      <w:rFonts w:eastAsia="Times New Roman"/>
      <w:bCs/>
      <w:szCs w:val="20"/>
      <w:lang w:eastAsia="en-US"/>
    </w:rPr>
  </w:style>
  <w:style w:type="paragraph" w:customStyle="1" w:styleId="afffffffe">
    <w:name w:val="Отчет"/>
    <w:basedOn w:val="af4"/>
    <w:uiPriority w:val="99"/>
    <w:rsid w:val="003C3AA4"/>
    <w:pPr>
      <w:tabs>
        <w:tab w:val="left" w:pos="1134"/>
      </w:tabs>
      <w:spacing w:line="360" w:lineRule="auto"/>
      <w:ind w:firstLine="851"/>
    </w:pPr>
    <w:rPr>
      <w:rFonts w:eastAsia="Times New Roman"/>
      <w:sz w:val="24"/>
      <w:lang w:eastAsia="en-US"/>
    </w:rPr>
  </w:style>
  <w:style w:type="paragraph" w:customStyle="1" w:styleId="affffffff">
    <w:name w:val="таблица"/>
    <w:basedOn w:val="a0"/>
    <w:uiPriority w:val="99"/>
    <w:rsid w:val="003C3AA4"/>
    <w:pPr>
      <w:spacing w:line="360" w:lineRule="auto"/>
      <w:jc w:val="center"/>
    </w:pPr>
    <w:rPr>
      <w:rFonts w:eastAsia="Times New Roman"/>
      <w:szCs w:val="20"/>
      <w:lang w:eastAsia="ru-RU"/>
    </w:rPr>
  </w:style>
  <w:style w:type="paragraph" w:customStyle="1" w:styleId="affffffff0">
    <w:name w:val="заг табл"/>
    <w:basedOn w:val="affffffff"/>
    <w:uiPriority w:val="99"/>
    <w:rsid w:val="003C3AA4"/>
    <w:pPr>
      <w:ind w:left="1701" w:hanging="1701"/>
      <w:jc w:val="left"/>
    </w:pPr>
  </w:style>
  <w:style w:type="paragraph" w:customStyle="1" w:styleId="affffffff1">
    <w:name w:val="Заголовок раздела"/>
    <w:basedOn w:val="a0"/>
    <w:next w:val="affffff8"/>
    <w:uiPriority w:val="99"/>
    <w:rsid w:val="003C3AA4"/>
    <w:pPr>
      <w:keepNext/>
      <w:spacing w:before="240" w:after="240"/>
      <w:jc w:val="center"/>
    </w:pPr>
    <w:rPr>
      <w:rFonts w:ascii="Arial" w:eastAsia="Times New Roman" w:hAnsi="Arial" w:cs="Arial"/>
      <w:b/>
      <w:sz w:val="28"/>
      <w:lang w:eastAsia="ru-RU"/>
    </w:rPr>
  </w:style>
  <w:style w:type="paragraph" w:customStyle="1" w:styleId="affffffff2">
    <w:name w:val="Текст в таблице"/>
    <w:basedOn w:val="2b"/>
    <w:uiPriority w:val="99"/>
    <w:rsid w:val="003C3AA4"/>
    <w:pPr>
      <w:spacing w:after="0" w:line="240" w:lineRule="auto"/>
      <w:ind w:left="0"/>
    </w:pPr>
    <w:rPr>
      <w:rFonts w:ascii="Arial" w:eastAsia="Times New Roman" w:hAnsi="Arial"/>
      <w:bCs/>
      <w:iCs/>
      <w:sz w:val="20"/>
      <w:lang w:eastAsia="ru-RU"/>
    </w:rPr>
  </w:style>
  <w:style w:type="paragraph" w:customStyle="1" w:styleId="affffffff3">
    <w:name w:val="Подзаголовок в разделе"/>
    <w:basedOn w:val="affffff8"/>
    <w:next w:val="affffff8"/>
    <w:uiPriority w:val="99"/>
    <w:rsid w:val="003C3AA4"/>
    <w:pPr>
      <w:keepNext/>
      <w:spacing w:before="120" w:after="120"/>
      <w:ind w:firstLine="567"/>
    </w:pPr>
    <w:rPr>
      <w:b/>
    </w:rPr>
  </w:style>
  <w:style w:type="paragraph" w:customStyle="1" w:styleId="affffffff4">
    <w:name w:val="Ы"/>
    <w:basedOn w:val="a0"/>
    <w:uiPriority w:val="99"/>
    <w:rsid w:val="003C3AA4"/>
    <w:pPr>
      <w:widowControl w:val="0"/>
      <w:jc w:val="center"/>
    </w:pPr>
    <w:rPr>
      <w:rFonts w:ascii="Arial" w:eastAsia="Times New Roman" w:hAnsi="Arial"/>
      <w:szCs w:val="20"/>
      <w:lang w:eastAsia="ru-RU"/>
    </w:rPr>
  </w:style>
  <w:style w:type="paragraph" w:customStyle="1" w:styleId="affffffff5">
    <w:name w:val="заг"/>
    <w:uiPriority w:val="99"/>
    <w:rsid w:val="003C3AA4"/>
    <w:pPr>
      <w:spacing w:before="240" w:after="120"/>
      <w:jc w:val="center"/>
    </w:pPr>
    <w:rPr>
      <w:rFonts w:ascii="Arial" w:hAnsi="Arial"/>
      <w:b/>
      <w:sz w:val="24"/>
      <w:lang w:val="en-US"/>
    </w:rPr>
  </w:style>
  <w:style w:type="paragraph" w:customStyle="1" w:styleId="TableCaption">
    <w:name w:val="Table Caption"/>
    <w:basedOn w:val="a0"/>
    <w:uiPriority w:val="99"/>
    <w:rsid w:val="003C3AA4"/>
    <w:pPr>
      <w:keepNext/>
      <w:keepLines/>
      <w:spacing w:before="360" w:after="120"/>
      <w:ind w:left="1080"/>
    </w:pPr>
    <w:rPr>
      <w:rFonts w:ascii="Arial Bold" w:eastAsia="Times New Roman" w:hAnsi="Arial Bold"/>
      <w:b/>
      <w:sz w:val="20"/>
      <w:szCs w:val="20"/>
      <w:lang w:val="en-US" w:eastAsia="ru-RU"/>
    </w:rPr>
  </w:style>
  <w:style w:type="paragraph" w:customStyle="1" w:styleId="223">
    <w:name w:val="Основной текст 22"/>
    <w:basedOn w:val="a0"/>
    <w:uiPriority w:val="99"/>
    <w:rsid w:val="003C3AA4"/>
    <w:pPr>
      <w:widowControl w:val="0"/>
      <w:spacing w:line="360" w:lineRule="auto"/>
      <w:ind w:firstLine="397"/>
      <w:jc w:val="both"/>
    </w:pPr>
    <w:rPr>
      <w:rFonts w:eastAsia="Times New Roman"/>
      <w:szCs w:val="20"/>
      <w:lang w:eastAsia="ru-RU"/>
    </w:rPr>
  </w:style>
  <w:style w:type="paragraph" w:customStyle="1" w:styleId="affffffff6">
    <w:name w:val="Краткий обратный адрес"/>
    <w:basedOn w:val="a0"/>
    <w:uiPriority w:val="99"/>
    <w:rsid w:val="003C3AA4"/>
    <w:rPr>
      <w:rFonts w:eastAsia="Times New Roman"/>
      <w:lang w:eastAsia="ru-RU"/>
    </w:rPr>
  </w:style>
  <w:style w:type="paragraph" w:customStyle="1" w:styleId="Oaenooaaeeou12">
    <w:name w:val="Oaeno oaaeeou 12"/>
    <w:uiPriority w:val="99"/>
    <w:rsid w:val="003C3AA4"/>
    <w:pPr>
      <w:jc w:val="both"/>
    </w:pPr>
    <w:rPr>
      <w:sz w:val="24"/>
    </w:rPr>
  </w:style>
  <w:style w:type="paragraph" w:customStyle="1" w:styleId="96">
    <w:name w:val="заголовок 9"/>
    <w:basedOn w:val="a0"/>
    <w:next w:val="a0"/>
    <w:uiPriority w:val="99"/>
    <w:rsid w:val="003C3AA4"/>
    <w:pPr>
      <w:keepNext/>
      <w:spacing w:line="360" w:lineRule="auto"/>
      <w:ind w:firstLine="397"/>
      <w:jc w:val="both"/>
    </w:pPr>
    <w:rPr>
      <w:rFonts w:eastAsia="Times New Roman"/>
      <w:b/>
      <w:szCs w:val="20"/>
      <w:lang w:eastAsia="ru-RU"/>
    </w:rPr>
  </w:style>
  <w:style w:type="paragraph" w:customStyle="1" w:styleId="affffffff7">
    <w:name w:val="Абзац обычный"/>
    <w:basedOn w:val="a0"/>
    <w:uiPriority w:val="99"/>
    <w:rsid w:val="003C3AA4"/>
    <w:pPr>
      <w:spacing w:after="120"/>
      <w:ind w:firstLine="851"/>
      <w:jc w:val="both"/>
    </w:pPr>
    <w:rPr>
      <w:rFonts w:eastAsia="Times New Roman"/>
      <w:lang w:eastAsia="ru-RU"/>
    </w:rPr>
  </w:style>
  <w:style w:type="paragraph" w:customStyle="1" w:styleId="Arial">
    <w:name w:val="Основной с отступом Arial"/>
    <w:basedOn w:val="af4"/>
    <w:uiPriority w:val="99"/>
    <w:rsid w:val="003C3AA4"/>
    <w:rPr>
      <w:rFonts w:ascii="Arial" w:eastAsia="Times New Roman" w:hAnsi="Arial" w:cs="Arial"/>
      <w:sz w:val="24"/>
      <w:lang w:eastAsia="ru-RU"/>
    </w:rPr>
  </w:style>
  <w:style w:type="paragraph" w:customStyle="1" w:styleId="affffffff8">
    <w:name w:val="Название рисунка"/>
    <w:basedOn w:val="af4"/>
    <w:autoRedefine/>
    <w:uiPriority w:val="99"/>
    <w:rsid w:val="003C3AA4"/>
    <w:pPr>
      <w:snapToGrid w:val="0"/>
      <w:ind w:firstLine="0"/>
      <w:jc w:val="center"/>
    </w:pPr>
    <w:rPr>
      <w:rFonts w:eastAsia="Times New Roman" w:cs="Arial"/>
      <w:color w:val="000000"/>
      <w:kern w:val="32"/>
      <w:sz w:val="24"/>
      <w:szCs w:val="24"/>
      <w:lang w:eastAsia="ru-RU"/>
    </w:rPr>
  </w:style>
  <w:style w:type="paragraph" w:customStyle="1" w:styleId="IG30">
    <w:name w:val="Маркированный_список_IG Знак Знак Знак Знак3"/>
    <w:basedOn w:val="a0"/>
    <w:uiPriority w:val="99"/>
    <w:rsid w:val="003C3AA4"/>
    <w:pPr>
      <w:tabs>
        <w:tab w:val="num" w:pos="0"/>
      </w:tabs>
      <w:snapToGrid w:val="0"/>
      <w:spacing w:line="360" w:lineRule="auto"/>
      <w:ind w:firstLine="709"/>
      <w:jc w:val="both"/>
    </w:pPr>
    <w:rPr>
      <w:rFonts w:eastAsia="Times New Roman"/>
      <w:sz w:val="28"/>
      <w:szCs w:val="28"/>
      <w:lang w:eastAsia="ru-RU"/>
    </w:rPr>
  </w:style>
  <w:style w:type="character" w:customStyle="1" w:styleId="affffffff9">
    <w:name w:val="табл_заголовок Знак"/>
    <w:link w:val="affffffffa"/>
    <w:locked/>
    <w:rsid w:val="003C3AA4"/>
    <w:rPr>
      <w:noProof/>
      <w:sz w:val="24"/>
      <w:lang w:val="ru-RU" w:eastAsia="ru-RU" w:bidi="ar-SA"/>
    </w:rPr>
  </w:style>
  <w:style w:type="paragraph" w:customStyle="1" w:styleId="affffffffa">
    <w:name w:val="табл_заголовок"/>
    <w:link w:val="affffffff9"/>
    <w:rsid w:val="003C3AA4"/>
    <w:pPr>
      <w:keepNext/>
      <w:keepLines/>
      <w:jc w:val="center"/>
    </w:pPr>
    <w:rPr>
      <w:noProof/>
      <w:sz w:val="24"/>
    </w:rPr>
  </w:style>
  <w:style w:type="paragraph" w:customStyle="1" w:styleId="WW-3">
    <w:name w:val="WW-Основной текст с отступом 3"/>
    <w:basedOn w:val="a0"/>
    <w:uiPriority w:val="99"/>
    <w:rsid w:val="003C3AA4"/>
    <w:pPr>
      <w:suppressAutoHyphens/>
      <w:ind w:firstLine="851"/>
      <w:jc w:val="both"/>
    </w:pPr>
    <w:rPr>
      <w:rFonts w:eastAsia="Times New Roman"/>
      <w:sz w:val="28"/>
      <w:szCs w:val="20"/>
    </w:rPr>
  </w:style>
  <w:style w:type="paragraph" w:customStyle="1" w:styleId="4d">
    <w:name w:val="заголовок 4"/>
    <w:basedOn w:val="a0"/>
    <w:next w:val="a0"/>
    <w:uiPriority w:val="99"/>
    <w:rsid w:val="003C3AA4"/>
    <w:pPr>
      <w:keepNext/>
      <w:spacing w:after="60"/>
      <w:jc w:val="both"/>
    </w:pPr>
    <w:rPr>
      <w:rFonts w:eastAsia="Times New Roman"/>
      <w:szCs w:val="20"/>
      <w:lang w:eastAsia="ru-RU"/>
    </w:rPr>
  </w:style>
  <w:style w:type="paragraph" w:customStyle="1" w:styleId="1TimesNewRoman163">
    <w:name w:val="Стиль Заголовок 1 + (латиница) Times New Roman 16 пт Черный + Авто"/>
    <w:aliases w:val="Междустр...."/>
    <w:basedOn w:val="a0"/>
    <w:uiPriority w:val="99"/>
    <w:rsid w:val="003C3AA4"/>
    <w:pPr>
      <w:tabs>
        <w:tab w:val="left" w:pos="6804"/>
      </w:tabs>
      <w:suppressAutoHyphens/>
      <w:ind w:left="992" w:hanging="992"/>
    </w:pPr>
    <w:rPr>
      <w:rFonts w:eastAsia="Times New Roman"/>
      <w:szCs w:val="20"/>
      <w:lang w:eastAsia="ru-RU"/>
    </w:rPr>
  </w:style>
  <w:style w:type="character" w:customStyle="1" w:styleId="-951">
    <w:name w:val="Вычисление координат пунктов сети в СК-95_1 на основе полученных параметров преобразования Знак"/>
    <w:link w:val="-9510"/>
    <w:locked/>
    <w:rsid w:val="003C3AA4"/>
    <w:rPr>
      <w:i/>
      <w:szCs w:val="28"/>
    </w:rPr>
  </w:style>
  <w:style w:type="paragraph" w:customStyle="1" w:styleId="-9510">
    <w:name w:val="Вычисление координат пунктов сети в СК-95_1 на основе полученных параметров преобразования"/>
    <w:basedOn w:val="a0"/>
    <w:link w:val="-951"/>
    <w:rsid w:val="003C3AA4"/>
    <w:rPr>
      <w:rFonts w:eastAsia="Times New Roman"/>
      <w:i/>
      <w:sz w:val="20"/>
      <w:szCs w:val="28"/>
    </w:rPr>
  </w:style>
  <w:style w:type="character" w:customStyle="1" w:styleId="710">
    <w:name w:val="Заголовок 7 Знак1"/>
    <w:semiHidden/>
    <w:rsid w:val="003C3AA4"/>
    <w:rPr>
      <w:rFonts w:ascii="Cambria" w:eastAsia="Times New Roman" w:hAnsi="Cambria" w:cs="Times New Roman"/>
      <w:i/>
      <w:iCs/>
      <w:color w:val="404040"/>
      <w:lang w:eastAsia="ru-RU"/>
    </w:rPr>
  </w:style>
  <w:style w:type="paragraph" w:customStyle="1" w:styleId="affffffffb">
    <w:name w:val="Обычный + все прописные"/>
    <w:aliases w:val="По центру,Справа:  -0.04 см"/>
    <w:basedOn w:val="7"/>
    <w:uiPriority w:val="99"/>
    <w:rsid w:val="003C3AA4"/>
    <w:pPr>
      <w:keepNext/>
      <w:widowControl w:val="0"/>
      <w:suppressAutoHyphens/>
      <w:snapToGrid w:val="0"/>
      <w:spacing w:before="0" w:after="0"/>
      <w:jc w:val="center"/>
    </w:pPr>
    <w:rPr>
      <w:rFonts w:eastAsia="Times New Roman"/>
      <w:sz w:val="20"/>
      <w:szCs w:val="20"/>
      <w:lang w:val="en-US" w:eastAsia="ru-RU"/>
    </w:rPr>
  </w:style>
  <w:style w:type="paragraph" w:customStyle="1" w:styleId="affffffffc">
    <w:name w:val="Готовый"/>
    <w:basedOn w:val="12"/>
    <w:uiPriority w:val="99"/>
    <w:rsid w:val="003C3A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text2">
    <w:name w:val="text2"/>
    <w:basedOn w:val="a0"/>
    <w:uiPriority w:val="99"/>
    <w:rsid w:val="003C3AA4"/>
    <w:pPr>
      <w:spacing w:before="50" w:after="50"/>
      <w:ind w:firstLine="100"/>
      <w:jc w:val="both"/>
    </w:pPr>
    <w:rPr>
      <w:rFonts w:ascii="Arial" w:eastAsia="Times New Roman" w:hAnsi="Arial" w:cs="Arial"/>
      <w:color w:val="4A4E5B"/>
      <w:sz w:val="11"/>
      <w:szCs w:val="11"/>
      <w:lang w:eastAsia="ru-RU"/>
    </w:rPr>
  </w:style>
  <w:style w:type="paragraph" w:customStyle="1" w:styleId="1fff">
    <w:name w:val="Приложение_1"/>
    <w:basedOn w:val="1"/>
    <w:autoRedefine/>
    <w:uiPriority w:val="99"/>
    <w:rsid w:val="003C3AA4"/>
    <w:pPr>
      <w:keepNext w:val="0"/>
      <w:tabs>
        <w:tab w:val="clear" w:pos="0"/>
      </w:tabs>
      <w:spacing w:before="5000" w:after="200" w:line="360" w:lineRule="auto"/>
      <w:ind w:left="0" w:firstLine="0"/>
    </w:pPr>
    <w:rPr>
      <w:rFonts w:eastAsia="Times New Roman"/>
      <w:b/>
      <w:sz w:val="48"/>
      <w:lang w:eastAsia="ru-RU"/>
    </w:rPr>
  </w:style>
  <w:style w:type="paragraph" w:customStyle="1" w:styleId="Oaenooaaeeou10oaio">
    <w:name w:val="Oaeno oaaeeou 10 oaio?"/>
    <w:basedOn w:val="a0"/>
    <w:uiPriority w:val="99"/>
    <w:rsid w:val="003C3AA4"/>
    <w:pPr>
      <w:jc w:val="center"/>
    </w:pPr>
    <w:rPr>
      <w:rFonts w:eastAsia="Times New Roman"/>
      <w:sz w:val="20"/>
      <w:szCs w:val="20"/>
      <w:lang w:eastAsia="ru-RU"/>
    </w:rPr>
  </w:style>
  <w:style w:type="paragraph" w:customStyle="1" w:styleId="Oaenooaaeeou12oaio">
    <w:name w:val="Oaeno oaaeeou 12 oaio?"/>
    <w:basedOn w:val="Oaenooaaeeou12"/>
    <w:next w:val="Oaenooaaeeou12"/>
    <w:uiPriority w:val="99"/>
    <w:rsid w:val="003C3AA4"/>
    <w:pPr>
      <w:jc w:val="center"/>
    </w:pPr>
  </w:style>
  <w:style w:type="paragraph" w:customStyle="1" w:styleId="12p">
    <w:name w:val="Обычный + 12 p"/>
    <w:basedOn w:val="a0"/>
    <w:uiPriority w:val="99"/>
    <w:rsid w:val="003C3AA4"/>
    <w:pPr>
      <w:numPr>
        <w:numId w:val="10"/>
      </w:numPr>
      <w:spacing w:line="360" w:lineRule="auto"/>
      <w:jc w:val="both"/>
    </w:pPr>
    <w:rPr>
      <w:rFonts w:ascii="Arial" w:eastAsia="Times New Roman" w:hAnsi="Arial" w:cs="Arial"/>
      <w:caps/>
      <w:kern w:val="22"/>
      <w:lang w:eastAsia="ru-RU"/>
    </w:rPr>
  </w:style>
  <w:style w:type="paragraph" w:customStyle="1" w:styleId="inv-designation-cell">
    <w:name w:val="inv-designation-cell"/>
    <w:uiPriority w:val="99"/>
    <w:rsid w:val="003C3AA4"/>
    <w:rPr>
      <w:sz w:val="24"/>
    </w:rPr>
  </w:style>
  <w:style w:type="paragraph" w:customStyle="1" w:styleId="117">
    <w:name w:val="текст таблицы 11пт"/>
    <w:basedOn w:val="a0"/>
    <w:uiPriority w:val="99"/>
    <w:qFormat/>
    <w:rsid w:val="003C3AA4"/>
    <w:pPr>
      <w:widowControl w:val="0"/>
      <w:spacing w:before="20" w:after="20"/>
      <w:ind w:left="6" w:right="6"/>
      <w:jc w:val="both"/>
    </w:pPr>
    <w:rPr>
      <w:rFonts w:eastAsia="Times New Roman"/>
      <w:sz w:val="22"/>
      <w:szCs w:val="22"/>
      <w:lang w:eastAsia="ru-RU"/>
    </w:rPr>
  </w:style>
  <w:style w:type="character" w:customStyle="1" w:styleId="affffffffd">
    <w:name w:val="Стиль абзаца Знак"/>
    <w:link w:val="affffffffe"/>
    <w:locked/>
    <w:rsid w:val="003C3AA4"/>
    <w:rPr>
      <w:rFonts w:ascii="Arial" w:hAnsi="Arial" w:cs="Arial"/>
      <w:sz w:val="24"/>
      <w:szCs w:val="24"/>
    </w:rPr>
  </w:style>
  <w:style w:type="paragraph" w:customStyle="1" w:styleId="affffffffe">
    <w:name w:val="Стиль абзаца"/>
    <w:basedOn w:val="a0"/>
    <w:link w:val="affffffffd"/>
    <w:rsid w:val="003C3AA4"/>
    <w:pPr>
      <w:spacing w:line="360" w:lineRule="auto"/>
      <w:ind w:firstLine="709"/>
      <w:jc w:val="both"/>
    </w:pPr>
    <w:rPr>
      <w:rFonts w:ascii="Arial" w:eastAsia="Times New Roman" w:hAnsi="Arial"/>
    </w:rPr>
  </w:style>
  <w:style w:type="paragraph" w:customStyle="1" w:styleId="afffffffff">
    <w:name w:val="таб. текст"/>
    <w:basedOn w:val="a0"/>
    <w:next w:val="120"/>
    <w:uiPriority w:val="99"/>
    <w:rsid w:val="003C3AA4"/>
    <w:pPr>
      <w:widowControl w:val="0"/>
      <w:spacing w:after="120"/>
    </w:pPr>
    <w:rPr>
      <w:rFonts w:ascii="Arial" w:eastAsia="Times New Roman" w:hAnsi="Arial"/>
      <w:noProof/>
      <w:kern w:val="28"/>
      <w:sz w:val="20"/>
      <w:szCs w:val="20"/>
      <w:lang w:eastAsia="ru-RU"/>
    </w:rPr>
  </w:style>
  <w:style w:type="character" w:customStyle="1" w:styleId="1fff0">
    <w:name w:val="Прощание Знак1"/>
    <w:uiPriority w:val="99"/>
    <w:semiHidden/>
    <w:rsid w:val="003C3AA4"/>
  </w:style>
  <w:style w:type="paragraph" w:customStyle="1" w:styleId="Style5">
    <w:name w:val="Style5"/>
    <w:basedOn w:val="a0"/>
    <w:uiPriority w:val="99"/>
    <w:rsid w:val="003C3AA4"/>
    <w:pPr>
      <w:widowControl w:val="0"/>
      <w:autoSpaceDE w:val="0"/>
      <w:autoSpaceDN w:val="0"/>
      <w:adjustRightInd w:val="0"/>
      <w:spacing w:line="278" w:lineRule="exact"/>
      <w:jc w:val="center"/>
    </w:pPr>
    <w:rPr>
      <w:rFonts w:eastAsia="Times New Roman"/>
      <w:lang w:eastAsia="ru-RU"/>
    </w:rPr>
  </w:style>
  <w:style w:type="character" w:styleId="afffffffff0">
    <w:name w:val="footnote reference"/>
    <w:unhideWhenUsed/>
    <w:rsid w:val="003C3AA4"/>
    <w:rPr>
      <w:vertAlign w:val="superscript"/>
    </w:rPr>
  </w:style>
  <w:style w:type="character" w:styleId="afffffffff1">
    <w:name w:val="annotation reference"/>
    <w:unhideWhenUsed/>
    <w:rsid w:val="003C3AA4"/>
    <w:rPr>
      <w:sz w:val="16"/>
      <w:szCs w:val="16"/>
    </w:rPr>
  </w:style>
  <w:style w:type="character" w:customStyle="1" w:styleId="910">
    <w:name w:val="Заголовок 9 Знак1"/>
    <w:semiHidden/>
    <w:rsid w:val="003C3AA4"/>
    <w:rPr>
      <w:rFonts w:ascii="Cambria" w:eastAsia="Times New Roman" w:hAnsi="Cambria" w:cs="Times New Roman"/>
      <w:i/>
      <w:iCs/>
      <w:color w:val="404040"/>
      <w:lang w:eastAsia="ru-RU"/>
    </w:rPr>
  </w:style>
  <w:style w:type="character" w:customStyle="1" w:styleId="afffffffff2">
    <w:name w:val="Основной текст Знак"/>
    <w:aliases w:val="Знак1 Знак,Знак Знак Знак Знак,Знак Зна"/>
    <w:rsid w:val="003C3AA4"/>
    <w:rPr>
      <w:sz w:val="28"/>
      <w:szCs w:val="28"/>
      <w:lang w:val="ru-RU" w:eastAsia="ru-RU" w:bidi="ar-SA"/>
    </w:rPr>
  </w:style>
  <w:style w:type="character" w:customStyle="1" w:styleId="21a">
    <w:name w:val="Основной текст 2 Знак1"/>
    <w:semiHidden/>
    <w:rsid w:val="003C3AA4"/>
  </w:style>
  <w:style w:type="character" w:customStyle="1" w:styleId="317">
    <w:name w:val="Основной текст с отступом 3 Знак1"/>
    <w:semiHidden/>
    <w:rsid w:val="003C3AA4"/>
    <w:rPr>
      <w:sz w:val="16"/>
      <w:szCs w:val="16"/>
    </w:rPr>
  </w:style>
  <w:style w:type="character" w:customStyle="1" w:styleId="1fff1">
    <w:name w:val="Нижний колонтитул Знак1"/>
    <w:semiHidden/>
    <w:rsid w:val="003C3AA4"/>
  </w:style>
  <w:style w:type="character" w:customStyle="1" w:styleId="1fff2">
    <w:name w:val="Схема документа Знак1"/>
    <w:uiPriority w:val="99"/>
    <w:semiHidden/>
    <w:rsid w:val="003C3AA4"/>
    <w:rPr>
      <w:rFonts w:ascii="Tahoma" w:hAnsi="Tahoma" w:cs="Tahoma"/>
      <w:sz w:val="16"/>
      <w:szCs w:val="16"/>
    </w:rPr>
  </w:style>
  <w:style w:type="character" w:customStyle="1" w:styleId="318">
    <w:name w:val="Основной текст 3 Знак1"/>
    <w:semiHidden/>
    <w:rsid w:val="003C3AA4"/>
    <w:rPr>
      <w:sz w:val="16"/>
      <w:szCs w:val="16"/>
    </w:rPr>
  </w:style>
  <w:style w:type="character" w:customStyle="1" w:styleId="21b">
    <w:name w:val="Заголовок 21"/>
    <w:aliases w:val="Заголовок 2 Знак Знак1"/>
    <w:rsid w:val="003C3AA4"/>
    <w:rPr>
      <w:rFonts w:ascii="Arial" w:hAnsi="Arial" w:cs="Arial" w:hint="default"/>
      <w:b/>
      <w:bCs w:val="0"/>
      <w:i/>
      <w:iCs/>
      <w:snapToGrid/>
      <w:sz w:val="28"/>
      <w:szCs w:val="28"/>
      <w:lang w:val="ru-RU" w:eastAsia="ru-RU" w:bidi="ar-SA"/>
    </w:rPr>
  </w:style>
  <w:style w:type="character" w:customStyle="1" w:styleId="IG16">
    <w:name w:val="Обычный_IG Знак Знак1"/>
    <w:rsid w:val="003C3AA4"/>
    <w:rPr>
      <w:sz w:val="28"/>
      <w:szCs w:val="28"/>
      <w:lang w:val="ru-RU" w:eastAsia="ru-RU" w:bidi="ar-SA"/>
    </w:rPr>
  </w:style>
  <w:style w:type="character" w:customStyle="1" w:styleId="1fff3">
    <w:name w:val="Текст выноски Знак1"/>
    <w:semiHidden/>
    <w:rsid w:val="003C3AA4"/>
    <w:rPr>
      <w:rFonts w:ascii="Tahoma" w:hAnsi="Tahoma" w:cs="Tahoma"/>
      <w:sz w:val="16"/>
      <w:szCs w:val="16"/>
    </w:rPr>
  </w:style>
  <w:style w:type="character" w:customStyle="1" w:styleId="afffffffff3">
    <w:name w:val="Основной текст Знак Знак"/>
    <w:aliases w:val="Основной текст1 Знак Знак Знак Знак Знак Знак Знак Знак,Основной текст1 Знак Знак Знак Знак Знак Знак,Основной текст Знак2 Знак Знак,Основной текст Знак1 Знак Знак Знак Знак,Основной текст Знак Знак Знак Знак Знак Знак"/>
    <w:rsid w:val="003C3AA4"/>
    <w:rPr>
      <w:sz w:val="24"/>
      <w:lang w:val="ru-RU" w:eastAsia="ru-RU" w:bidi="ar-SA"/>
    </w:rPr>
  </w:style>
  <w:style w:type="character" w:customStyle="1" w:styleId="1fff4">
    <w:name w:val="Основной текст Знак Знак Знак Знак Знак Знак Знак Знак1"/>
    <w:rsid w:val="003C3AA4"/>
    <w:rPr>
      <w:snapToGrid/>
      <w:sz w:val="24"/>
      <w:lang w:val="ru-RU" w:eastAsia="ru-RU" w:bidi="ar-SA"/>
    </w:rPr>
  </w:style>
  <w:style w:type="character" w:customStyle="1" w:styleId="afffffffff4">
    <w:name w:val="Основной текст Знак Знак Знак Знак Знак Знак Знак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C3AA4"/>
    <w:rPr>
      <w:snapToGrid/>
      <w:sz w:val="24"/>
      <w:lang w:val="ru-RU" w:eastAsia="ru-RU" w:bidi="ar-SA"/>
    </w:rPr>
  </w:style>
  <w:style w:type="character" w:customStyle="1" w:styleId="IG31">
    <w:name w:val="Обычный_IG Знак Знак3"/>
    <w:rsid w:val="003C3AA4"/>
    <w:rPr>
      <w:sz w:val="28"/>
      <w:szCs w:val="28"/>
      <w:lang w:val="ru-RU" w:eastAsia="ru-RU" w:bidi="ar-SA"/>
    </w:rPr>
  </w:style>
  <w:style w:type="character" w:customStyle="1" w:styleId="afffffffff5">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w:rsid w:val="003C3AA4"/>
    <w:rPr>
      <w:snapToGrid/>
      <w:sz w:val="24"/>
      <w:lang w:val="ru-RU" w:eastAsia="ru-RU" w:bidi="ar-SA"/>
    </w:rPr>
  </w:style>
  <w:style w:type="character" w:customStyle="1" w:styleId="2fe">
    <w:name w:val="Знак2"/>
    <w:rsid w:val="003C3AA4"/>
    <w:rPr>
      <w:sz w:val="24"/>
      <w:lang w:val="ru-RU" w:eastAsia="ru-RU" w:bidi="ar-SA"/>
    </w:rPr>
  </w:style>
  <w:style w:type="character" w:customStyle="1" w:styleId="1IG2">
    <w:name w:val="Заголовок_1_IG Знак Знак Знак"/>
    <w:rsid w:val="003C3AA4"/>
  </w:style>
  <w:style w:type="character" w:customStyle="1" w:styleId="2IG1">
    <w:name w:val="Заголовок_2_IG Знак Знак"/>
    <w:rsid w:val="003C3AA4"/>
    <w:rPr>
      <w:rFonts w:ascii="Arial" w:hAnsi="Arial" w:cs="Arial" w:hint="default"/>
      <w:b/>
      <w:bCs/>
      <w:i/>
      <w:iCs/>
      <w:snapToGrid/>
      <w:sz w:val="28"/>
      <w:lang w:val="ru-RU" w:eastAsia="ru-RU" w:bidi="ar-SA"/>
    </w:rPr>
  </w:style>
  <w:style w:type="character" w:customStyle="1" w:styleId="IGf1">
    <w:name w:val="Название_таблицы_IG Знак Знак Знак"/>
    <w:rsid w:val="003C3AA4"/>
    <w:rPr>
      <w:snapToGrid/>
      <w:sz w:val="28"/>
      <w:szCs w:val="28"/>
      <w:lang w:val="ru-RU" w:eastAsia="ru-RU" w:bidi="ar-SA"/>
    </w:rPr>
  </w:style>
  <w:style w:type="character" w:customStyle="1" w:styleId="IGf2">
    <w:name w:val="Обычный_IG Знак Знак Знак Знак"/>
    <w:rsid w:val="003C3AA4"/>
    <w:rPr>
      <w:sz w:val="28"/>
      <w:szCs w:val="28"/>
      <w:lang w:val="ru-RU" w:eastAsia="ru-RU" w:bidi="ar-SA"/>
    </w:rPr>
  </w:style>
  <w:style w:type="character" w:customStyle="1" w:styleId="IGf3">
    <w:name w:val="Маркированный_список_IG Знак Знак Знак Знак Знак Знак"/>
    <w:rsid w:val="003C3AA4"/>
    <w:rPr>
      <w:snapToGrid/>
      <w:sz w:val="28"/>
      <w:szCs w:val="28"/>
      <w:lang w:val="ru-RU" w:eastAsia="ru-RU" w:bidi="ar-SA"/>
    </w:rPr>
  </w:style>
  <w:style w:type="character" w:customStyle="1" w:styleId="1fff5">
    <w:name w:val="Основной текст с отступом1 Знак Знак Знак Знак Знак Знак Знак Знак Знак Знак Знак Знак Знак Знак Знак Зн"/>
    <w:rsid w:val="003C3AA4"/>
    <w:rPr>
      <w:sz w:val="28"/>
      <w:szCs w:val="28"/>
      <w:lang w:val="ru-RU" w:eastAsia="ru-RU" w:bidi="ar-SA"/>
    </w:rPr>
  </w:style>
  <w:style w:type="character" w:customStyle="1" w:styleId="1fff6">
    <w:name w:val="Обычный1 Знак"/>
    <w:rsid w:val="003C3AA4"/>
    <w:rPr>
      <w:rFonts w:ascii="Times New Roman" w:eastAsia="Times New Roman" w:hAnsi="Times New Roman" w:cs="Times New Roman" w:hint="default"/>
      <w:snapToGrid/>
      <w:sz w:val="20"/>
      <w:szCs w:val="20"/>
      <w:lang w:eastAsia="ru-RU"/>
    </w:rPr>
  </w:style>
  <w:style w:type="character" w:customStyle="1" w:styleId="1fff7">
    <w:name w:val="Основной текст Знак1"/>
    <w:semiHidden/>
    <w:rsid w:val="003C3AA4"/>
    <w:rPr>
      <w:rFonts w:ascii="Times New Roman" w:eastAsia="Times New Roman" w:hAnsi="Times New Roman" w:cs="Times New Roman"/>
      <w:lang w:eastAsia="ru-RU"/>
    </w:rPr>
  </w:style>
  <w:style w:type="character" w:customStyle="1" w:styleId="1fff8">
    <w:name w:val="Тема примечания Знак1"/>
    <w:semiHidden/>
    <w:rsid w:val="003C3AA4"/>
    <w:rPr>
      <w:b/>
      <w:bCs/>
    </w:rPr>
  </w:style>
  <w:style w:type="character" w:customStyle="1" w:styleId="2ff">
    <w:name w:val="Знак Знак2"/>
    <w:rsid w:val="003C3AA4"/>
    <w:rPr>
      <w:b/>
      <w:bCs/>
      <w:caps/>
      <w:noProof/>
      <w:sz w:val="24"/>
      <w:szCs w:val="24"/>
      <w:lang w:val="ru-RU" w:eastAsia="ru-RU"/>
    </w:rPr>
  </w:style>
  <w:style w:type="character" w:customStyle="1" w:styleId="3f7">
    <w:name w:val="Знак3"/>
    <w:rsid w:val="003C3AA4"/>
    <w:rPr>
      <w:b/>
      <w:bCs/>
      <w:caps/>
      <w:noProof/>
      <w:sz w:val="24"/>
      <w:lang w:val="ru-RU" w:eastAsia="ru-RU" w:bidi="ar-SA"/>
    </w:rPr>
  </w:style>
  <w:style w:type="character" w:customStyle="1" w:styleId="2ff0">
    <w:name w:val="Заголовок 2 Знак Знак Знак Знак"/>
    <w:aliases w:val="Заголовок 21 Знак,Заголовок 2 Знак Знак1 Знак,Заголовок 4 Знак Знак Знак Знак"/>
    <w:rsid w:val="003C3AA4"/>
    <w:rPr>
      <w:rFonts w:ascii="Arial" w:hAnsi="Arial" w:cs="Arial" w:hint="default"/>
      <w:b/>
      <w:bCs w:val="0"/>
      <w:i/>
      <w:iCs/>
      <w:snapToGrid/>
      <w:sz w:val="28"/>
      <w:szCs w:val="28"/>
      <w:lang w:val="ru-RU" w:eastAsia="ru-RU" w:bidi="ar-SA"/>
    </w:rPr>
  </w:style>
  <w:style w:type="character" w:customStyle="1" w:styleId="1fff9">
    <w:name w:val="Основной текст1 Знак Знак Зна Зна Знак"/>
    <w:rsid w:val="003C3AA4"/>
    <w:rPr>
      <w:sz w:val="28"/>
      <w:szCs w:val="28"/>
      <w:lang w:val="ru-RU" w:eastAsia="ru-RU" w:bidi="ar-SA"/>
    </w:rPr>
  </w:style>
  <w:style w:type="character" w:customStyle="1" w:styleId="4e">
    <w:name w:val="Знак4"/>
    <w:rsid w:val="003C3AA4"/>
    <w:rPr>
      <w:rFonts w:ascii="Arial" w:hAnsi="Arial" w:cs="Arial" w:hint="default"/>
      <w:b/>
      <w:bCs/>
      <w:caps/>
      <w:kern w:val="32"/>
      <w:sz w:val="28"/>
      <w:szCs w:val="28"/>
      <w:lang w:val="ru-RU" w:eastAsia="ru-RU" w:bidi="ar-SA"/>
    </w:rPr>
  </w:style>
  <w:style w:type="character" w:customStyle="1" w:styleId="2110">
    <w:name w:val="Заголовок 211"/>
    <w:aliases w:val="Заголовок 2 Знак Знак11"/>
    <w:rsid w:val="003C3AA4"/>
    <w:rPr>
      <w:rFonts w:ascii="Arial" w:hAnsi="Arial" w:cs="Arial" w:hint="default"/>
      <w:b/>
      <w:bCs w:val="0"/>
      <w:i/>
      <w:iCs/>
      <w:snapToGrid/>
      <w:sz w:val="28"/>
      <w:szCs w:val="28"/>
      <w:lang w:val="ru-RU" w:eastAsia="ru-RU" w:bidi="ar-SA"/>
    </w:rPr>
  </w:style>
  <w:style w:type="character" w:customStyle="1" w:styleId="Normal0">
    <w:name w:val="Normal Знак Знак"/>
    <w:rsid w:val="003C3AA4"/>
    <w:rPr>
      <w:snapToGrid/>
      <w:lang w:val="ru-RU" w:eastAsia="ru-RU" w:bidi="ar-SA"/>
    </w:rPr>
  </w:style>
  <w:style w:type="character" w:customStyle="1" w:styleId="IG17">
    <w:name w:val="Маркированный_список_IG Знак Знак Знак1 Знак"/>
    <w:rsid w:val="003C3AA4"/>
    <w:rPr>
      <w:snapToGrid/>
      <w:sz w:val="28"/>
      <w:szCs w:val="28"/>
      <w:lang w:val="ru-RU" w:eastAsia="ru-RU" w:bidi="ar-SA"/>
    </w:rPr>
  </w:style>
  <w:style w:type="character" w:customStyle="1" w:styleId="IG18">
    <w:name w:val="Маркированный_список_IG Знак Знак Знак Знак1 Знак"/>
    <w:rsid w:val="003C3AA4"/>
    <w:rPr>
      <w:snapToGrid/>
      <w:sz w:val="28"/>
      <w:szCs w:val="28"/>
      <w:lang w:val="ru-RU" w:eastAsia="ru-RU" w:bidi="ar-SA"/>
    </w:rPr>
  </w:style>
  <w:style w:type="character" w:customStyle="1" w:styleId="IG32">
    <w:name w:val="Обычный_IG Знак3"/>
    <w:rsid w:val="003C3AA4"/>
    <w:rPr>
      <w:sz w:val="28"/>
      <w:szCs w:val="28"/>
      <w:lang w:val="ru-RU" w:eastAsia="ru-RU" w:bidi="ar-SA"/>
    </w:rPr>
  </w:style>
  <w:style w:type="character" w:customStyle="1" w:styleId="1fffa">
    <w:name w:val="Основной текст1 Знак Знак Зна Знак Знак Знак"/>
    <w:rsid w:val="003C3AA4"/>
    <w:rPr>
      <w:sz w:val="28"/>
      <w:szCs w:val="28"/>
      <w:lang w:val="ru-RU" w:eastAsia="ru-RU" w:bidi="ar-SA"/>
    </w:rPr>
  </w:style>
  <w:style w:type="character" w:customStyle="1" w:styleId="1IG20">
    <w:name w:val="Заголовок_1_IG Знак Знак Знак2"/>
    <w:rsid w:val="003C3AA4"/>
    <w:rPr>
      <w:rFonts w:ascii="Arial" w:hAnsi="Arial" w:cs="Arial" w:hint="default"/>
      <w:b/>
      <w:bCs/>
      <w:caps/>
      <w:kern w:val="32"/>
      <w:sz w:val="28"/>
      <w:szCs w:val="28"/>
      <w:lang w:val="ru-RU" w:eastAsia="ru-RU" w:bidi="ar-SA"/>
    </w:rPr>
  </w:style>
  <w:style w:type="character" w:customStyle="1" w:styleId="2IG2">
    <w:name w:val="Заголовок_2_IG Знак Знак2"/>
    <w:rsid w:val="003C3AA4"/>
    <w:rPr>
      <w:rFonts w:ascii="Arial" w:hAnsi="Arial" w:cs="Arial" w:hint="default"/>
      <w:b/>
      <w:bCs/>
      <w:i/>
      <w:iCs/>
      <w:snapToGrid/>
      <w:sz w:val="28"/>
      <w:lang w:val="ru-RU" w:eastAsia="ru-RU" w:bidi="ar-SA"/>
    </w:rPr>
  </w:style>
  <w:style w:type="character" w:customStyle="1" w:styleId="IG25">
    <w:name w:val="Название_таблицы_IG Знак Знак Знак2"/>
    <w:rsid w:val="003C3AA4"/>
    <w:rPr>
      <w:snapToGrid/>
      <w:sz w:val="28"/>
      <w:szCs w:val="28"/>
      <w:lang w:val="ru-RU" w:eastAsia="ru-RU" w:bidi="ar-SA"/>
    </w:rPr>
  </w:style>
  <w:style w:type="character" w:customStyle="1" w:styleId="IG26">
    <w:name w:val="Обычный_IG Знак Знак Знак Знак2"/>
    <w:rsid w:val="003C3AA4"/>
    <w:rPr>
      <w:sz w:val="28"/>
      <w:szCs w:val="28"/>
      <w:lang w:val="ru-RU" w:eastAsia="ru-RU" w:bidi="ar-SA"/>
    </w:rPr>
  </w:style>
  <w:style w:type="character" w:customStyle="1" w:styleId="IG27">
    <w:name w:val="Маркированный_список_IG Знак Знак Знак Знак Знак Знак2"/>
    <w:rsid w:val="003C3AA4"/>
    <w:rPr>
      <w:snapToGrid/>
      <w:sz w:val="28"/>
      <w:szCs w:val="28"/>
      <w:lang w:val="ru-RU" w:eastAsia="ru-RU" w:bidi="ar-SA"/>
    </w:rPr>
  </w:style>
  <w:style w:type="character" w:customStyle="1" w:styleId="1TimesNewRoman164">
    <w:name w:val="Стиль Заголовок 1 + (латиница) Times New Roman 16 пт Черный Знак Знак Знак Знак"/>
    <w:rsid w:val="003C3AA4"/>
    <w:rPr>
      <w:rFonts w:ascii="Arial" w:hAnsi="Arial" w:cs="Arial" w:hint="default"/>
      <w:b/>
      <w:bCs/>
      <w:caps/>
      <w:color w:val="000000"/>
      <w:kern w:val="32"/>
      <w:sz w:val="32"/>
      <w:szCs w:val="28"/>
      <w:lang w:val="ru-RU" w:eastAsia="ru-RU" w:bidi="ar-SA"/>
    </w:rPr>
  </w:style>
  <w:style w:type="character" w:customStyle="1" w:styleId="IG19">
    <w:name w:val="Обычный_IG Знак1"/>
    <w:rsid w:val="003C3AA4"/>
    <w:rPr>
      <w:sz w:val="28"/>
      <w:szCs w:val="28"/>
      <w:lang w:val="ru-RU" w:eastAsia="ru-RU" w:bidi="ar-SA"/>
    </w:rPr>
  </w:style>
  <w:style w:type="character" w:customStyle="1" w:styleId="1IG10">
    <w:name w:val="Заголовок_1_IG Знак Знак Знак1"/>
    <w:rsid w:val="003C3AA4"/>
    <w:rPr>
      <w:rFonts w:ascii="Arial" w:hAnsi="Arial" w:cs="Arial" w:hint="default"/>
      <w:b/>
      <w:bCs/>
      <w:caps/>
      <w:kern w:val="32"/>
      <w:sz w:val="28"/>
      <w:szCs w:val="28"/>
      <w:lang w:val="ru-RU" w:eastAsia="ru-RU" w:bidi="ar-SA"/>
    </w:rPr>
  </w:style>
  <w:style w:type="character" w:customStyle="1" w:styleId="2IG10">
    <w:name w:val="Заголовок_2_IG Знак Знак1"/>
    <w:rsid w:val="003C3AA4"/>
    <w:rPr>
      <w:rFonts w:ascii="Arial" w:hAnsi="Arial" w:cs="Arial" w:hint="default"/>
      <w:b/>
      <w:bCs/>
      <w:i/>
      <w:iCs/>
      <w:snapToGrid/>
      <w:sz w:val="28"/>
      <w:lang w:val="ru-RU" w:eastAsia="ru-RU" w:bidi="ar-SA"/>
    </w:rPr>
  </w:style>
  <w:style w:type="character" w:customStyle="1" w:styleId="IG1a">
    <w:name w:val="Название_таблицы_IG Знак Знак Знак1"/>
    <w:rsid w:val="003C3AA4"/>
    <w:rPr>
      <w:snapToGrid/>
      <w:sz w:val="28"/>
      <w:szCs w:val="28"/>
      <w:lang w:val="ru-RU" w:eastAsia="ru-RU" w:bidi="ar-SA"/>
    </w:rPr>
  </w:style>
  <w:style w:type="character" w:customStyle="1" w:styleId="IG1b">
    <w:name w:val="Обычный_IG Знак Знак Знак Знак1"/>
    <w:rsid w:val="003C3AA4"/>
    <w:rPr>
      <w:sz w:val="28"/>
      <w:szCs w:val="28"/>
      <w:lang w:val="ru-RU" w:eastAsia="ru-RU" w:bidi="ar-SA"/>
    </w:rPr>
  </w:style>
  <w:style w:type="character" w:customStyle="1" w:styleId="IG1c">
    <w:name w:val="Обычный_IG Знак Знак Знак1"/>
    <w:rsid w:val="003C3AA4"/>
    <w:rPr>
      <w:sz w:val="28"/>
      <w:szCs w:val="28"/>
      <w:lang w:val="ru-RU" w:eastAsia="ru-RU" w:bidi="ar-SA"/>
    </w:rPr>
  </w:style>
  <w:style w:type="character" w:customStyle="1" w:styleId="IGf4">
    <w:name w:val="Маркированный_список_IG Знак Знак Знак Знак Знак Знак Знак"/>
    <w:rsid w:val="003C3AA4"/>
    <w:rPr>
      <w:snapToGrid/>
      <w:sz w:val="28"/>
      <w:szCs w:val="28"/>
      <w:lang w:val="ru-RU" w:eastAsia="ru-RU" w:bidi="ar-SA"/>
    </w:rPr>
  </w:style>
  <w:style w:type="character" w:customStyle="1" w:styleId="1fffb">
    <w:name w:val="Основной текст1 Знак Знак Зна Знак Знак Знак Знак Знак Знак Знак"/>
    <w:rsid w:val="003C3AA4"/>
    <w:rPr>
      <w:sz w:val="28"/>
      <w:szCs w:val="28"/>
      <w:lang w:val="ru-RU" w:eastAsia="ru-RU" w:bidi="ar-SA"/>
    </w:rPr>
  </w:style>
  <w:style w:type="character" w:customStyle="1" w:styleId="afffffffff6">
    <w:name w:val="Основной текст Знак Знак Знак Знак Знак Знак Знак"/>
    <w:rsid w:val="003C3AA4"/>
    <w:rPr>
      <w:sz w:val="24"/>
      <w:lang w:val="ru-RU" w:eastAsia="ru-RU" w:bidi="ar-SA"/>
    </w:rPr>
  </w:style>
  <w:style w:type="character" w:customStyle="1" w:styleId="afffffffff7">
    <w:name w:val="Последний абзац Знак"/>
    <w:rsid w:val="003C3AA4"/>
    <w:rPr>
      <w:color w:val="000000"/>
      <w:sz w:val="24"/>
      <w:lang w:val="ru-RU" w:eastAsia="ru-RU" w:bidi="ar-SA"/>
    </w:rPr>
  </w:style>
  <w:style w:type="character" w:customStyle="1" w:styleId="21c">
    <w:name w:val="Красная строка 2 Знак1"/>
    <w:semiHidden/>
    <w:rsid w:val="003C3AA4"/>
  </w:style>
  <w:style w:type="character" w:customStyle="1" w:styleId="EmailStyle3081">
    <w:name w:val="EmailStyle3081"/>
    <w:rsid w:val="003C3AA4"/>
    <w:rPr>
      <w:rFonts w:ascii="Arial" w:hAnsi="Arial" w:cs="Arial" w:hint="default"/>
      <w:color w:val="auto"/>
      <w:sz w:val="20"/>
    </w:rPr>
  </w:style>
  <w:style w:type="character" w:customStyle="1" w:styleId="EmailStyle3091">
    <w:name w:val="EmailStyle3091"/>
    <w:rsid w:val="003C3AA4"/>
    <w:rPr>
      <w:rFonts w:ascii="Arial" w:hAnsi="Arial" w:cs="Arial" w:hint="default"/>
      <w:color w:val="auto"/>
      <w:sz w:val="20"/>
    </w:rPr>
  </w:style>
  <w:style w:type="character" w:customStyle="1" w:styleId="afffffffff8">
    <w:name w:val="Основной шрифт"/>
    <w:rsid w:val="003C3AA4"/>
  </w:style>
  <w:style w:type="character" w:customStyle="1" w:styleId="afffffffff9">
    <w:name w:val="Введение"/>
    <w:rsid w:val="003C3AA4"/>
    <w:rPr>
      <w:rFonts w:ascii="Arial" w:hAnsi="Arial" w:cs="Arial" w:hint="default"/>
      <w:b/>
      <w:bCs/>
      <w:spacing w:val="-4"/>
    </w:rPr>
  </w:style>
  <w:style w:type="character" w:customStyle="1" w:styleId="02">
    <w:name w:val="0 Отчет Знак Знак Знак"/>
    <w:rsid w:val="003C3AA4"/>
    <w:rPr>
      <w:sz w:val="24"/>
      <w:lang w:val="ru-RU" w:eastAsia="en-US" w:bidi="ar-SA"/>
    </w:rPr>
  </w:style>
  <w:style w:type="character" w:customStyle="1" w:styleId="afffffffffa">
    <w:name w:val="номер страницы"/>
    <w:rsid w:val="003C3AA4"/>
  </w:style>
  <w:style w:type="character" w:customStyle="1" w:styleId="afffffffffb">
    <w:name w:val="знак сноски"/>
    <w:rsid w:val="003C3AA4"/>
    <w:rPr>
      <w:vertAlign w:val="superscript"/>
    </w:rPr>
  </w:style>
  <w:style w:type="character" w:customStyle="1" w:styleId="afffffffffc">
    <w:name w:val="знак примечания"/>
    <w:rsid w:val="003C3AA4"/>
    <w:rPr>
      <w:sz w:val="16"/>
    </w:rPr>
  </w:style>
  <w:style w:type="character" w:customStyle="1" w:styleId="010">
    <w:name w:val="0 Отчет Знак1"/>
    <w:rsid w:val="003C3AA4"/>
    <w:rPr>
      <w:sz w:val="24"/>
      <w:lang w:val="ru-RU" w:eastAsia="en-US" w:bidi="ar-SA"/>
    </w:rPr>
  </w:style>
  <w:style w:type="character" w:customStyle="1" w:styleId="1fffc">
    <w:name w:val="Основной текст Знак Знак1 Знак Знак Знак"/>
    <w:aliases w:val="Знак1 Знак Знак Знак Знак,Основной текст Знак Знак Знак Знак Знак Знак Знак Знак2,Основной текст Знак Знак Знак Знак1 Знак Знак Знак,Знак Знак Знак Знак Знак Знак Знак"/>
    <w:rsid w:val="003C3AA4"/>
    <w:rPr>
      <w:sz w:val="28"/>
      <w:szCs w:val="28"/>
      <w:lang w:val="ru-RU" w:eastAsia="ru-RU" w:bidi="ar-SA"/>
    </w:rPr>
  </w:style>
  <w:style w:type="character" w:customStyle="1" w:styleId="1fffd">
    <w:name w:val="Текст сноски Знак1"/>
    <w:rsid w:val="003C3AA4"/>
    <w:rPr>
      <w:rFonts w:eastAsia="MS Mincho"/>
      <w:lang w:eastAsia="ar-SA"/>
    </w:rPr>
  </w:style>
  <w:style w:type="character" w:customStyle="1" w:styleId="setfontnormal1">
    <w:name w:val="setfontnormal1"/>
    <w:rsid w:val="003C3AA4"/>
    <w:rPr>
      <w:rFonts w:ascii="Arial" w:hAnsi="Arial" w:cs="Arial" w:hint="default"/>
      <w:color w:val="000000"/>
      <w:sz w:val="16"/>
      <w:szCs w:val="16"/>
    </w:rPr>
  </w:style>
  <w:style w:type="character" w:customStyle="1" w:styleId="selection1">
    <w:name w:val="selection1"/>
    <w:rsid w:val="003C3AA4"/>
    <w:rPr>
      <w:color w:val="993300"/>
    </w:rPr>
  </w:style>
  <w:style w:type="character" w:customStyle="1" w:styleId="4f">
    <w:name w:val="Знак Знак4"/>
    <w:rsid w:val="003C3AA4"/>
    <w:rPr>
      <w:rFonts w:ascii="Cambria" w:eastAsia="Times New Roman" w:hAnsi="Cambria" w:cs="Times New Roman" w:hint="default"/>
      <w:b/>
      <w:bCs/>
      <w:kern w:val="32"/>
      <w:sz w:val="32"/>
      <w:szCs w:val="32"/>
    </w:rPr>
  </w:style>
  <w:style w:type="character" w:customStyle="1" w:styleId="FontStyle49">
    <w:name w:val="Font Style49"/>
    <w:uiPriority w:val="99"/>
    <w:rsid w:val="003C3AA4"/>
    <w:rPr>
      <w:rFonts w:ascii="Times New Roman" w:hAnsi="Times New Roman" w:cs="Times New Roman" w:hint="default"/>
      <w:sz w:val="20"/>
      <w:szCs w:val="20"/>
    </w:rPr>
  </w:style>
  <w:style w:type="character" w:customStyle="1" w:styleId="FontStyle34">
    <w:name w:val="Font Style34"/>
    <w:uiPriority w:val="99"/>
    <w:rsid w:val="003C3AA4"/>
    <w:rPr>
      <w:rFonts w:ascii="Times New Roman" w:hAnsi="Times New Roman" w:cs="Times New Roman" w:hint="default"/>
      <w:b/>
      <w:bCs/>
      <w:spacing w:val="10"/>
      <w:sz w:val="14"/>
      <w:szCs w:val="14"/>
    </w:rPr>
  </w:style>
  <w:style w:type="character" w:customStyle="1" w:styleId="FontStyle51">
    <w:name w:val="Font Style51"/>
    <w:uiPriority w:val="99"/>
    <w:rsid w:val="003C3AA4"/>
    <w:rPr>
      <w:rFonts w:ascii="Times New Roman" w:hAnsi="Times New Roman" w:cs="Times New Roman" w:hint="default"/>
      <w:b/>
      <w:bCs/>
      <w:sz w:val="20"/>
      <w:szCs w:val="20"/>
    </w:rPr>
  </w:style>
  <w:style w:type="character" w:customStyle="1" w:styleId="EmailStyle457">
    <w:name w:val="EmailStyle457"/>
    <w:rsid w:val="003C3AA4"/>
    <w:rPr>
      <w:rFonts w:ascii="Arial" w:hAnsi="Arial" w:cs="Arial" w:hint="default"/>
      <w:color w:val="auto"/>
      <w:sz w:val="20"/>
    </w:rPr>
  </w:style>
  <w:style w:type="character" w:customStyle="1" w:styleId="EmailStyle458">
    <w:name w:val="EmailStyle458"/>
    <w:rsid w:val="003C3AA4"/>
    <w:rPr>
      <w:rFonts w:ascii="Arial" w:hAnsi="Arial" w:cs="Arial" w:hint="default"/>
      <w:color w:val="auto"/>
      <w:sz w:val="20"/>
    </w:rPr>
  </w:style>
  <w:style w:type="table" w:customStyle="1" w:styleId="1fffe">
    <w:name w:val="Сетка таблицы1"/>
    <w:basedOn w:val="a2"/>
    <w:rsid w:val="003C3AA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
    <w:name w:val="Светлая заливка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
    <w:name w:val="Светлая заливка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1">
    <w:name w:val="Светлая заливка2"/>
    <w:basedOn w:val="a2"/>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
    <w:name w:val="Светлая заливка12"/>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
    <w:name w:val="Светлая заливка11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
    <w:name w:val="Светлая заливка12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0">
    <w:name w:val="Светлая заливка13"/>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8">
    <w:name w:val="Светлая заливка3"/>
    <w:basedOn w:val="a2"/>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0">
    <w:name w:val="Светлая заливка122"/>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2"/>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d">
    <w:name w:val="Светлая заливка21"/>
    <w:basedOn w:val="a2"/>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ветлая заливка12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
    <w:name w:val="Светлая заливка111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1">
    <w:name w:val="Светлая заливка211"/>
    <w:basedOn w:val="a2"/>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ветлая заливка121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9">
    <w:name w:val="Светлая заливка31"/>
    <w:basedOn w:val="a2"/>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
    <w:name w:val="Светлая заливка122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ветлая заливка1112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4">
    <w:name w:val="Светлая заливка22"/>
    <w:basedOn w:val="a2"/>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ветлая заливка1212"/>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1"/>
    <w:basedOn w:val="a2"/>
    <w:uiPriority w:val="60"/>
    <w:rsid w:val="003C3AA4"/>
    <w:rPr>
      <w:rFonts w:ascii="Calibri" w:hAnsi="Calibri"/>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ableText">
    <w:name w:val="Table Text"/>
    <w:basedOn w:val="TableHeaders"/>
    <w:uiPriority w:val="99"/>
    <w:rsid w:val="003C3AA4"/>
    <w:pPr>
      <w:keepNext w:val="0"/>
      <w:spacing w:before="40" w:after="40"/>
    </w:pPr>
    <w:rPr>
      <w:rFonts w:ascii="Arial" w:hAnsi="Arial"/>
      <w:b w:val="0"/>
      <w:sz w:val="20"/>
    </w:rPr>
  </w:style>
  <w:style w:type="paragraph" w:customStyle="1" w:styleId="TableTextSmall">
    <w:name w:val="Table Text Small"/>
    <w:basedOn w:val="TableText"/>
    <w:uiPriority w:val="99"/>
    <w:rsid w:val="003C3AA4"/>
    <w:rPr>
      <w:sz w:val="16"/>
    </w:rPr>
  </w:style>
  <w:style w:type="paragraph" w:customStyle="1" w:styleId="afffffffffd">
    <w:name w:val="табл"/>
    <w:basedOn w:val="afffff3"/>
    <w:uiPriority w:val="99"/>
    <w:rsid w:val="003C3AA4"/>
    <w:pPr>
      <w:spacing w:before="0" w:after="0"/>
      <w:ind w:firstLine="0"/>
      <w:jc w:val="left"/>
    </w:pPr>
  </w:style>
  <w:style w:type="paragraph" w:customStyle="1" w:styleId="afffffffffe">
    <w:name w:val="Основной текст вместе"/>
    <w:basedOn w:val="a0"/>
    <w:next w:val="afff9"/>
    <w:uiPriority w:val="99"/>
    <w:rsid w:val="003C3AA4"/>
    <w:pPr>
      <w:keepNext/>
      <w:spacing w:after="240"/>
      <w:ind w:firstLine="720"/>
    </w:pPr>
    <w:rPr>
      <w:rFonts w:ascii="Courier New" w:eastAsia="Times New Roman" w:hAnsi="Courier New"/>
      <w:szCs w:val="20"/>
      <w:lang w:eastAsia="ru-RU"/>
    </w:rPr>
  </w:style>
  <w:style w:type="paragraph" w:customStyle="1" w:styleId="affffffffff">
    <w:name w:val="Основной текст продолжение"/>
    <w:basedOn w:val="a0"/>
    <w:next w:val="a0"/>
    <w:uiPriority w:val="99"/>
    <w:rsid w:val="003C3AA4"/>
    <w:pPr>
      <w:spacing w:before="120"/>
      <w:ind w:firstLine="709"/>
      <w:jc w:val="both"/>
    </w:pPr>
    <w:rPr>
      <w:rFonts w:eastAsia="Times New Roman"/>
      <w:szCs w:val="20"/>
      <w:lang w:eastAsia="ru-RU"/>
    </w:rPr>
  </w:style>
  <w:style w:type="paragraph" w:customStyle="1" w:styleId="affffffffff0">
    <w:name w:val="табл_строка"/>
    <w:basedOn w:val="a0"/>
    <w:uiPriority w:val="99"/>
    <w:rsid w:val="003C3AA4"/>
    <w:pPr>
      <w:spacing w:before="120"/>
      <w:jc w:val="center"/>
    </w:pPr>
    <w:rPr>
      <w:rFonts w:eastAsia="Times New Roman"/>
      <w:szCs w:val="20"/>
      <w:lang w:eastAsia="ru-RU"/>
    </w:rPr>
  </w:style>
  <w:style w:type="paragraph" w:customStyle="1" w:styleId="affffffffff1">
    <w:name w:val="Заголовок таблиц"/>
    <w:basedOn w:val="a0"/>
    <w:autoRedefine/>
    <w:uiPriority w:val="99"/>
    <w:rsid w:val="003C3AA4"/>
    <w:pPr>
      <w:tabs>
        <w:tab w:val="left" w:pos="0"/>
      </w:tabs>
      <w:spacing w:line="360" w:lineRule="auto"/>
    </w:pPr>
    <w:rPr>
      <w:rFonts w:eastAsia="Times New Roman"/>
      <w:szCs w:val="16"/>
      <w:lang w:eastAsia="ru-RU"/>
    </w:rPr>
  </w:style>
  <w:style w:type="paragraph" w:customStyle="1" w:styleId="14pt">
    <w:name w:val="Стиль Основной текст + 14 pt"/>
    <w:basedOn w:val="a0"/>
    <w:uiPriority w:val="99"/>
    <w:rsid w:val="003C3AA4"/>
    <w:rPr>
      <w:rFonts w:eastAsia="Times New Roman"/>
      <w:sz w:val="28"/>
      <w:lang w:eastAsia="ru-RU"/>
    </w:rPr>
  </w:style>
  <w:style w:type="paragraph" w:customStyle="1" w:styleId="WW-1">
    <w:name w:val="WW-Первая строка с отступом1"/>
    <w:basedOn w:val="a0"/>
    <w:uiPriority w:val="99"/>
    <w:rsid w:val="003C3AA4"/>
    <w:pPr>
      <w:widowControl w:val="0"/>
      <w:suppressAutoHyphens/>
      <w:spacing w:after="120" w:line="100" w:lineRule="atLeast"/>
      <w:ind w:firstLine="283"/>
    </w:pPr>
    <w:rPr>
      <w:rFonts w:ascii="Arial" w:eastAsia="Tahoma" w:hAnsi="Arial"/>
    </w:rPr>
  </w:style>
  <w:style w:type="paragraph" w:customStyle="1" w:styleId="2ff2">
    <w:name w:val="Приложение_2"/>
    <w:basedOn w:val="a0"/>
    <w:autoRedefine/>
    <w:uiPriority w:val="99"/>
    <w:rsid w:val="003C3AA4"/>
    <w:pPr>
      <w:keepNext/>
      <w:keepLines/>
      <w:spacing w:line="360" w:lineRule="auto"/>
      <w:ind w:firstLine="680"/>
      <w:jc w:val="center"/>
    </w:pPr>
    <w:rPr>
      <w:rFonts w:ascii="Arial" w:eastAsia="Times New Roman" w:hAnsi="Arial" w:cs="Arial"/>
      <w:sz w:val="48"/>
      <w:szCs w:val="20"/>
      <w:lang w:val="en-US" w:eastAsia="ru-RU"/>
    </w:rPr>
  </w:style>
  <w:style w:type="character" w:customStyle="1" w:styleId="2ff3">
    <w:name w:val="Основной текст2 Знак"/>
    <w:aliases w:val="Основной текст11 Знак"/>
    <w:rsid w:val="00B06EA1"/>
    <w:rPr>
      <w:sz w:val="24"/>
      <w:lang w:val="ru-RU" w:eastAsia="ru-RU" w:bidi="ar-SA"/>
    </w:rPr>
  </w:style>
  <w:style w:type="paragraph" w:customStyle="1" w:styleId="-">
    <w:name w:val="Маркер [-]"/>
    <w:basedOn w:val="a0"/>
    <w:rsid w:val="00CE35C9"/>
    <w:pPr>
      <w:numPr>
        <w:numId w:val="11"/>
      </w:numPr>
      <w:tabs>
        <w:tab w:val="clear" w:pos="5387"/>
        <w:tab w:val="num" w:pos="284"/>
      </w:tabs>
      <w:spacing w:after="120"/>
      <w:ind w:left="-142"/>
      <w:jc w:val="both"/>
    </w:pPr>
    <w:rPr>
      <w:rFonts w:ascii="Arial" w:eastAsia="Times New Roman" w:hAnsi="Arial"/>
      <w:szCs w:val="20"/>
      <w:lang w:eastAsia="ru-RU"/>
    </w:rPr>
  </w:style>
  <w:style w:type="character" w:customStyle="1" w:styleId="cplir">
    <w:name w:val="cplir"/>
    <w:rsid w:val="00E61C50"/>
  </w:style>
  <w:style w:type="paragraph" w:customStyle="1" w:styleId="Style1">
    <w:name w:val="Style1"/>
    <w:basedOn w:val="a0"/>
    <w:rsid w:val="006C5343"/>
    <w:pPr>
      <w:widowControl w:val="0"/>
      <w:autoSpaceDE w:val="0"/>
      <w:autoSpaceDN w:val="0"/>
      <w:adjustRightInd w:val="0"/>
      <w:spacing w:line="267" w:lineRule="exact"/>
      <w:jc w:val="center"/>
    </w:pPr>
    <w:rPr>
      <w:rFonts w:eastAsia="Times New Roman"/>
      <w:lang w:eastAsia="ru-RU"/>
    </w:rPr>
  </w:style>
  <w:style w:type="character" w:customStyle="1" w:styleId="FontStyle11">
    <w:name w:val="Font Style11"/>
    <w:rsid w:val="006C5343"/>
    <w:rPr>
      <w:rFonts w:ascii="Times New Roman" w:hAnsi="Times New Roman" w:cs="Times New Roman"/>
      <w:sz w:val="22"/>
      <w:szCs w:val="22"/>
    </w:rPr>
  </w:style>
  <w:style w:type="character" w:customStyle="1" w:styleId="1ffff0">
    <w:name w:val="Номер страницы1"/>
    <w:rsid w:val="00E40A12"/>
  </w:style>
  <w:style w:type="character" w:customStyle="1" w:styleId="st">
    <w:name w:val="st"/>
    <w:rsid w:val="00BD6973"/>
  </w:style>
  <w:style w:type="character" w:styleId="affffffffff2">
    <w:name w:val="Emphasis"/>
    <w:uiPriority w:val="20"/>
    <w:qFormat/>
    <w:rsid w:val="00BD6973"/>
    <w:rPr>
      <w:i/>
      <w:iCs/>
    </w:rPr>
  </w:style>
  <w:style w:type="paragraph" w:customStyle="1" w:styleId="affffffffff3">
    <w:name w:val="Основной текст ПЗ"/>
    <w:basedOn w:val="a0"/>
    <w:qFormat/>
    <w:rsid w:val="00981500"/>
    <w:pPr>
      <w:ind w:firstLine="709"/>
      <w:contextualSpacing/>
      <w:jc w:val="both"/>
    </w:pPr>
    <w:rPr>
      <w:rFonts w:eastAsia="Times New Roman"/>
      <w:sz w:val="28"/>
      <w:szCs w:val="28"/>
      <w:lang w:eastAsia="ru-RU"/>
    </w:rPr>
  </w:style>
  <w:style w:type="paragraph" w:customStyle="1" w:styleId="Tiles">
    <w:name w:val="Tiles"/>
    <w:rsid w:val="00DB79A2"/>
    <w:pPr>
      <w:spacing w:after="200" w:line="276" w:lineRule="auto"/>
    </w:pPr>
    <w:rPr>
      <w:rFonts w:ascii="Calibri" w:hAnsi="Calibri"/>
      <w:sz w:val="22"/>
      <w:szCs w:val="22"/>
    </w:rPr>
  </w:style>
  <w:style w:type="character" w:styleId="affffffffff4">
    <w:name w:val="line number"/>
    <w:basedOn w:val="a1"/>
    <w:rsid w:val="00334E6C"/>
  </w:style>
  <w:style w:type="paragraph" w:customStyle="1" w:styleId="Default">
    <w:name w:val="Default"/>
    <w:rsid w:val="003D037A"/>
    <w:pPr>
      <w:autoSpaceDE w:val="0"/>
      <w:autoSpaceDN w:val="0"/>
      <w:adjustRightInd w:val="0"/>
    </w:pPr>
    <w:rPr>
      <w:color w:val="000000"/>
      <w:sz w:val="24"/>
      <w:szCs w:val="24"/>
    </w:rPr>
  </w:style>
  <w:style w:type="paragraph" w:customStyle="1" w:styleId="ConsPlusNormal">
    <w:name w:val="ConsPlusNormal"/>
    <w:rsid w:val="009452EA"/>
    <w:pPr>
      <w:widowControl w:val="0"/>
      <w:autoSpaceDE w:val="0"/>
      <w:autoSpaceDN w:val="0"/>
      <w:adjustRightInd w:val="0"/>
      <w:ind w:firstLine="720"/>
    </w:pPr>
    <w:rPr>
      <w:rFonts w:ascii="Arial" w:hAnsi="Arial" w:cs="Arial"/>
    </w:rPr>
  </w:style>
  <w:style w:type="paragraph" w:customStyle="1" w:styleId="WW-">
    <w:name w:val="WW-?????"/>
    <w:basedOn w:val="a0"/>
    <w:rsid w:val="00FA2A1E"/>
    <w:pPr>
      <w:suppressAutoHyphens/>
      <w:overflowPunct w:val="0"/>
      <w:autoSpaceDE w:val="0"/>
      <w:autoSpaceDN w:val="0"/>
      <w:adjustRightInd w:val="0"/>
      <w:textAlignment w:val="baseline"/>
    </w:pPr>
    <w:rPr>
      <w:rFonts w:ascii="Courier New" w:eastAsia="Times New Roman" w:hAnsi="Courier New"/>
      <w:sz w:val="20"/>
      <w:szCs w:val="20"/>
      <w:lang w:eastAsia="ru-RU"/>
    </w:rPr>
  </w:style>
  <w:style w:type="paragraph" w:customStyle="1" w:styleId="240">
    <w:name w:val="Основной текст 24"/>
    <w:basedOn w:val="a0"/>
    <w:rsid w:val="00576980"/>
    <w:rPr>
      <w:sz w:val="2"/>
      <w:lang w:val="en-US"/>
    </w:rPr>
  </w:style>
  <w:style w:type="character" w:customStyle="1" w:styleId="apple-converted-space">
    <w:name w:val="apple-converted-space"/>
    <w:basedOn w:val="a1"/>
    <w:rsid w:val="007E26BE"/>
  </w:style>
  <w:style w:type="paragraph" w:customStyle="1" w:styleId="bodytext1">
    <w:name w:val="bodytext1"/>
    <w:basedOn w:val="a0"/>
    <w:rsid w:val="00F0597E"/>
    <w:pPr>
      <w:spacing w:after="150"/>
      <w:jc w:val="both"/>
    </w:pPr>
    <w:rPr>
      <w:rFonts w:eastAsia="Times New Roman"/>
      <w:lang w:eastAsia="ru-RU"/>
    </w:rPr>
  </w:style>
  <w:style w:type="paragraph" w:customStyle="1" w:styleId="Bodytext">
    <w:name w:val="Body_text Знак"/>
    <w:basedOn w:val="a0"/>
    <w:link w:val="Bodytext0"/>
    <w:rsid w:val="00F0597E"/>
    <w:pPr>
      <w:spacing w:before="120" w:line="360" w:lineRule="auto"/>
      <w:jc w:val="both"/>
    </w:pPr>
    <w:rPr>
      <w:rFonts w:eastAsia="Times New Roman"/>
      <w:sz w:val="28"/>
      <w:szCs w:val="20"/>
      <w:lang w:val="en-US" w:eastAsia="ru-RU"/>
    </w:rPr>
  </w:style>
  <w:style w:type="character" w:customStyle="1" w:styleId="Bodytext0">
    <w:name w:val="Body_text Знак Знак"/>
    <w:link w:val="Bodytext"/>
    <w:rsid w:val="00F0597E"/>
    <w:rPr>
      <w:sz w:val="28"/>
      <w:lang w:val="en-US"/>
    </w:rPr>
  </w:style>
  <w:style w:type="character" w:customStyle="1" w:styleId="3f9">
    <w:name w:val="Название3"/>
    <w:basedOn w:val="a1"/>
    <w:rsid w:val="0039263E"/>
  </w:style>
  <w:style w:type="paragraph" w:customStyle="1" w:styleId="ConsPlusTitle">
    <w:name w:val="ConsPlusTitle"/>
    <w:rsid w:val="0039263E"/>
    <w:pPr>
      <w:widowControl w:val="0"/>
      <w:autoSpaceDE w:val="0"/>
      <w:autoSpaceDN w:val="0"/>
      <w:adjustRightInd w:val="0"/>
    </w:pPr>
    <w:rPr>
      <w:rFonts w:ascii="Arial" w:hAnsi="Arial" w:cs="Arial"/>
      <w:b/>
      <w:bCs/>
    </w:rPr>
  </w:style>
  <w:style w:type="character" w:customStyle="1" w:styleId="business-card-viewcategory">
    <w:name w:val="business-card-view__category"/>
    <w:basedOn w:val="a1"/>
    <w:rsid w:val="00E0431C"/>
  </w:style>
  <w:style w:type="character" w:customStyle="1" w:styleId="affffffffff5">
    <w:name w:val="Основной текст_"/>
    <w:basedOn w:val="a1"/>
    <w:link w:val="3fa"/>
    <w:rsid w:val="0011443E"/>
    <w:rPr>
      <w:rFonts w:ascii="Arial" w:eastAsia="Arial" w:hAnsi="Arial" w:cs="Arial"/>
      <w:shd w:val="clear" w:color="auto" w:fill="FFFFFF"/>
    </w:rPr>
  </w:style>
  <w:style w:type="paragraph" w:customStyle="1" w:styleId="3fa">
    <w:name w:val="Основной текст3"/>
    <w:basedOn w:val="a0"/>
    <w:link w:val="affffffffff5"/>
    <w:rsid w:val="0011443E"/>
    <w:pPr>
      <w:shd w:val="clear" w:color="auto" w:fill="FFFFFF"/>
      <w:spacing w:line="0" w:lineRule="atLeast"/>
    </w:pPr>
    <w:rPr>
      <w:rFonts w:ascii="Arial" w:eastAsia="Arial" w:hAnsi="Arial" w:cs="Arial"/>
      <w:sz w:val="20"/>
      <w:szCs w:val="20"/>
      <w:lang w:eastAsia="ru-RU"/>
    </w:rPr>
  </w:style>
  <w:style w:type="paragraph" w:customStyle="1" w:styleId="s1">
    <w:name w:val="s_1"/>
    <w:basedOn w:val="a0"/>
    <w:rsid w:val="00965D60"/>
    <w:pPr>
      <w:spacing w:before="100" w:beforeAutospacing="1" w:after="100" w:afterAutospacing="1"/>
    </w:pPr>
    <w:rPr>
      <w:rFonts w:eastAsia="Times New Roman"/>
      <w:lang w:eastAsia="ru-RU"/>
    </w:rPr>
  </w:style>
  <w:style w:type="paragraph" w:customStyle="1" w:styleId="4f0">
    <w:name w:val="Основной текст4"/>
    <w:basedOn w:val="a0"/>
    <w:rsid w:val="0038136E"/>
    <w:pPr>
      <w:widowControl w:val="0"/>
      <w:shd w:val="clear" w:color="auto" w:fill="FFFFFF"/>
      <w:spacing w:line="254" w:lineRule="exact"/>
      <w:ind w:hanging="440"/>
      <w:jc w:val="both"/>
    </w:pPr>
    <w:rPr>
      <w:rFonts w:eastAsia="Times New Roman"/>
      <w:sz w:val="20"/>
      <w:szCs w:val="20"/>
      <w:lang w:eastAsia="ru-RU"/>
    </w:rPr>
  </w:style>
  <w:style w:type="paragraph" w:customStyle="1" w:styleId="affffffffff6">
    <w:name w:val="Текст таблицы"/>
    <w:basedOn w:val="a0"/>
    <w:rsid w:val="0038136E"/>
    <w:pPr>
      <w:snapToGrid w:val="0"/>
    </w:pPr>
    <w:rPr>
      <w:rFonts w:eastAsia="Times New Roman"/>
      <w:sz w:val="22"/>
      <w:szCs w:val="20"/>
      <w:lang w:eastAsia="ru-RU"/>
    </w:rPr>
  </w:style>
  <w:style w:type="character" w:customStyle="1" w:styleId="affffd">
    <w:name w:val="Без интервала Знак"/>
    <w:basedOn w:val="a1"/>
    <w:link w:val="affffc"/>
    <w:uiPriority w:val="99"/>
    <w:locked/>
    <w:rsid w:val="009D6660"/>
    <w:rPr>
      <w:rFonts w:ascii="Calibri" w:eastAsia="Calibri" w:hAnsi="Calibri"/>
      <w:sz w:val="22"/>
      <w:szCs w:val="22"/>
      <w:lang w:eastAsia="en-US"/>
    </w:rPr>
  </w:style>
  <w:style w:type="character" w:customStyle="1" w:styleId="fontstyle01">
    <w:name w:val="fontstyle01"/>
    <w:basedOn w:val="a1"/>
    <w:rsid w:val="00CA5D7E"/>
    <w:rPr>
      <w:rFonts w:ascii="Arial" w:hAnsi="Arial" w:cs="Arial" w:hint="default"/>
      <w:b/>
      <w:bCs/>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1999090">
      <w:bodyDiv w:val="1"/>
      <w:marLeft w:val="0"/>
      <w:marRight w:val="0"/>
      <w:marTop w:val="0"/>
      <w:marBottom w:val="0"/>
      <w:divBdr>
        <w:top w:val="none" w:sz="0" w:space="0" w:color="auto"/>
        <w:left w:val="none" w:sz="0" w:space="0" w:color="auto"/>
        <w:bottom w:val="none" w:sz="0" w:space="0" w:color="auto"/>
        <w:right w:val="none" w:sz="0" w:space="0" w:color="auto"/>
      </w:divBdr>
    </w:div>
    <w:div w:id="41753583">
      <w:bodyDiv w:val="1"/>
      <w:marLeft w:val="0"/>
      <w:marRight w:val="0"/>
      <w:marTop w:val="0"/>
      <w:marBottom w:val="0"/>
      <w:divBdr>
        <w:top w:val="none" w:sz="0" w:space="0" w:color="auto"/>
        <w:left w:val="none" w:sz="0" w:space="0" w:color="auto"/>
        <w:bottom w:val="none" w:sz="0" w:space="0" w:color="auto"/>
        <w:right w:val="none" w:sz="0" w:space="0" w:color="auto"/>
      </w:divBdr>
    </w:div>
    <w:div w:id="107629951">
      <w:bodyDiv w:val="1"/>
      <w:marLeft w:val="0"/>
      <w:marRight w:val="0"/>
      <w:marTop w:val="0"/>
      <w:marBottom w:val="0"/>
      <w:divBdr>
        <w:top w:val="none" w:sz="0" w:space="0" w:color="auto"/>
        <w:left w:val="none" w:sz="0" w:space="0" w:color="auto"/>
        <w:bottom w:val="none" w:sz="0" w:space="0" w:color="auto"/>
        <w:right w:val="none" w:sz="0" w:space="0" w:color="auto"/>
      </w:divBdr>
    </w:div>
    <w:div w:id="114910845">
      <w:bodyDiv w:val="1"/>
      <w:marLeft w:val="0"/>
      <w:marRight w:val="0"/>
      <w:marTop w:val="0"/>
      <w:marBottom w:val="0"/>
      <w:divBdr>
        <w:top w:val="none" w:sz="0" w:space="0" w:color="auto"/>
        <w:left w:val="none" w:sz="0" w:space="0" w:color="auto"/>
        <w:bottom w:val="none" w:sz="0" w:space="0" w:color="auto"/>
        <w:right w:val="none" w:sz="0" w:space="0" w:color="auto"/>
      </w:divBdr>
    </w:div>
    <w:div w:id="168177181">
      <w:bodyDiv w:val="1"/>
      <w:marLeft w:val="0"/>
      <w:marRight w:val="0"/>
      <w:marTop w:val="0"/>
      <w:marBottom w:val="0"/>
      <w:divBdr>
        <w:top w:val="none" w:sz="0" w:space="0" w:color="auto"/>
        <w:left w:val="none" w:sz="0" w:space="0" w:color="auto"/>
        <w:bottom w:val="none" w:sz="0" w:space="0" w:color="auto"/>
        <w:right w:val="none" w:sz="0" w:space="0" w:color="auto"/>
      </w:divBdr>
    </w:div>
    <w:div w:id="205407999">
      <w:bodyDiv w:val="1"/>
      <w:marLeft w:val="0"/>
      <w:marRight w:val="0"/>
      <w:marTop w:val="0"/>
      <w:marBottom w:val="0"/>
      <w:divBdr>
        <w:top w:val="none" w:sz="0" w:space="0" w:color="auto"/>
        <w:left w:val="none" w:sz="0" w:space="0" w:color="auto"/>
        <w:bottom w:val="none" w:sz="0" w:space="0" w:color="auto"/>
        <w:right w:val="none" w:sz="0" w:space="0" w:color="auto"/>
      </w:divBdr>
      <w:divsChild>
        <w:div w:id="663166553">
          <w:marLeft w:val="0"/>
          <w:marRight w:val="0"/>
          <w:marTop w:val="0"/>
          <w:marBottom w:val="0"/>
          <w:divBdr>
            <w:top w:val="none" w:sz="0" w:space="0" w:color="auto"/>
            <w:left w:val="none" w:sz="0" w:space="0" w:color="auto"/>
            <w:bottom w:val="none" w:sz="0" w:space="0" w:color="auto"/>
            <w:right w:val="none" w:sz="0" w:space="0" w:color="auto"/>
          </w:divBdr>
          <w:divsChild>
            <w:div w:id="2430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30091">
      <w:bodyDiv w:val="1"/>
      <w:marLeft w:val="0"/>
      <w:marRight w:val="0"/>
      <w:marTop w:val="0"/>
      <w:marBottom w:val="0"/>
      <w:divBdr>
        <w:top w:val="none" w:sz="0" w:space="0" w:color="auto"/>
        <w:left w:val="none" w:sz="0" w:space="0" w:color="auto"/>
        <w:bottom w:val="none" w:sz="0" w:space="0" w:color="auto"/>
        <w:right w:val="none" w:sz="0" w:space="0" w:color="auto"/>
      </w:divBdr>
    </w:div>
    <w:div w:id="328100914">
      <w:bodyDiv w:val="1"/>
      <w:marLeft w:val="0"/>
      <w:marRight w:val="0"/>
      <w:marTop w:val="0"/>
      <w:marBottom w:val="0"/>
      <w:divBdr>
        <w:top w:val="none" w:sz="0" w:space="0" w:color="auto"/>
        <w:left w:val="none" w:sz="0" w:space="0" w:color="auto"/>
        <w:bottom w:val="none" w:sz="0" w:space="0" w:color="auto"/>
        <w:right w:val="none" w:sz="0" w:space="0" w:color="auto"/>
      </w:divBdr>
    </w:div>
    <w:div w:id="400177578">
      <w:bodyDiv w:val="1"/>
      <w:marLeft w:val="0"/>
      <w:marRight w:val="0"/>
      <w:marTop w:val="0"/>
      <w:marBottom w:val="0"/>
      <w:divBdr>
        <w:top w:val="none" w:sz="0" w:space="0" w:color="auto"/>
        <w:left w:val="none" w:sz="0" w:space="0" w:color="auto"/>
        <w:bottom w:val="none" w:sz="0" w:space="0" w:color="auto"/>
        <w:right w:val="none" w:sz="0" w:space="0" w:color="auto"/>
      </w:divBdr>
    </w:div>
    <w:div w:id="426999385">
      <w:bodyDiv w:val="1"/>
      <w:marLeft w:val="0"/>
      <w:marRight w:val="0"/>
      <w:marTop w:val="0"/>
      <w:marBottom w:val="0"/>
      <w:divBdr>
        <w:top w:val="none" w:sz="0" w:space="0" w:color="auto"/>
        <w:left w:val="none" w:sz="0" w:space="0" w:color="auto"/>
        <w:bottom w:val="none" w:sz="0" w:space="0" w:color="auto"/>
        <w:right w:val="none" w:sz="0" w:space="0" w:color="auto"/>
      </w:divBdr>
    </w:div>
    <w:div w:id="459692032">
      <w:bodyDiv w:val="1"/>
      <w:marLeft w:val="0"/>
      <w:marRight w:val="0"/>
      <w:marTop w:val="0"/>
      <w:marBottom w:val="0"/>
      <w:divBdr>
        <w:top w:val="none" w:sz="0" w:space="0" w:color="auto"/>
        <w:left w:val="none" w:sz="0" w:space="0" w:color="auto"/>
        <w:bottom w:val="none" w:sz="0" w:space="0" w:color="auto"/>
        <w:right w:val="none" w:sz="0" w:space="0" w:color="auto"/>
      </w:divBdr>
    </w:div>
    <w:div w:id="539588864">
      <w:bodyDiv w:val="1"/>
      <w:marLeft w:val="0"/>
      <w:marRight w:val="0"/>
      <w:marTop w:val="0"/>
      <w:marBottom w:val="0"/>
      <w:divBdr>
        <w:top w:val="none" w:sz="0" w:space="0" w:color="auto"/>
        <w:left w:val="none" w:sz="0" w:space="0" w:color="auto"/>
        <w:bottom w:val="none" w:sz="0" w:space="0" w:color="auto"/>
        <w:right w:val="none" w:sz="0" w:space="0" w:color="auto"/>
      </w:divBdr>
    </w:div>
    <w:div w:id="637035845">
      <w:bodyDiv w:val="1"/>
      <w:marLeft w:val="0"/>
      <w:marRight w:val="0"/>
      <w:marTop w:val="0"/>
      <w:marBottom w:val="0"/>
      <w:divBdr>
        <w:top w:val="none" w:sz="0" w:space="0" w:color="auto"/>
        <w:left w:val="none" w:sz="0" w:space="0" w:color="auto"/>
        <w:bottom w:val="none" w:sz="0" w:space="0" w:color="auto"/>
        <w:right w:val="none" w:sz="0" w:space="0" w:color="auto"/>
      </w:divBdr>
    </w:div>
    <w:div w:id="638001180">
      <w:bodyDiv w:val="1"/>
      <w:marLeft w:val="0"/>
      <w:marRight w:val="0"/>
      <w:marTop w:val="0"/>
      <w:marBottom w:val="0"/>
      <w:divBdr>
        <w:top w:val="none" w:sz="0" w:space="0" w:color="auto"/>
        <w:left w:val="none" w:sz="0" w:space="0" w:color="auto"/>
        <w:bottom w:val="none" w:sz="0" w:space="0" w:color="auto"/>
        <w:right w:val="none" w:sz="0" w:space="0" w:color="auto"/>
      </w:divBdr>
    </w:div>
    <w:div w:id="696933766">
      <w:bodyDiv w:val="1"/>
      <w:marLeft w:val="0"/>
      <w:marRight w:val="0"/>
      <w:marTop w:val="0"/>
      <w:marBottom w:val="0"/>
      <w:divBdr>
        <w:top w:val="none" w:sz="0" w:space="0" w:color="auto"/>
        <w:left w:val="none" w:sz="0" w:space="0" w:color="auto"/>
        <w:bottom w:val="none" w:sz="0" w:space="0" w:color="auto"/>
        <w:right w:val="none" w:sz="0" w:space="0" w:color="auto"/>
      </w:divBdr>
    </w:div>
    <w:div w:id="725837113">
      <w:bodyDiv w:val="1"/>
      <w:marLeft w:val="0"/>
      <w:marRight w:val="0"/>
      <w:marTop w:val="0"/>
      <w:marBottom w:val="0"/>
      <w:divBdr>
        <w:top w:val="none" w:sz="0" w:space="0" w:color="auto"/>
        <w:left w:val="none" w:sz="0" w:space="0" w:color="auto"/>
        <w:bottom w:val="none" w:sz="0" w:space="0" w:color="auto"/>
        <w:right w:val="none" w:sz="0" w:space="0" w:color="auto"/>
      </w:divBdr>
      <w:divsChild>
        <w:div w:id="686490462">
          <w:marLeft w:val="0"/>
          <w:marRight w:val="0"/>
          <w:marTop w:val="0"/>
          <w:marBottom w:val="0"/>
          <w:divBdr>
            <w:top w:val="none" w:sz="0" w:space="0" w:color="auto"/>
            <w:left w:val="none" w:sz="0" w:space="0" w:color="auto"/>
            <w:bottom w:val="none" w:sz="0" w:space="0" w:color="auto"/>
            <w:right w:val="none" w:sz="0" w:space="0" w:color="auto"/>
          </w:divBdr>
          <w:divsChild>
            <w:div w:id="1428892913">
              <w:marLeft w:val="0"/>
              <w:marRight w:val="0"/>
              <w:marTop w:val="0"/>
              <w:marBottom w:val="0"/>
              <w:divBdr>
                <w:top w:val="none" w:sz="0" w:space="0" w:color="auto"/>
                <w:left w:val="none" w:sz="0" w:space="0" w:color="auto"/>
                <w:bottom w:val="none" w:sz="0" w:space="0" w:color="auto"/>
                <w:right w:val="none" w:sz="0" w:space="0" w:color="auto"/>
              </w:divBdr>
              <w:divsChild>
                <w:div w:id="13957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0422">
          <w:marLeft w:val="0"/>
          <w:marRight w:val="0"/>
          <w:marTop w:val="0"/>
          <w:marBottom w:val="0"/>
          <w:divBdr>
            <w:top w:val="none" w:sz="0" w:space="0" w:color="auto"/>
            <w:left w:val="none" w:sz="0" w:space="0" w:color="auto"/>
            <w:bottom w:val="none" w:sz="0" w:space="0" w:color="auto"/>
            <w:right w:val="none" w:sz="0" w:space="0" w:color="auto"/>
          </w:divBdr>
          <w:divsChild>
            <w:div w:id="71107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266143">
      <w:bodyDiv w:val="1"/>
      <w:marLeft w:val="0"/>
      <w:marRight w:val="0"/>
      <w:marTop w:val="0"/>
      <w:marBottom w:val="0"/>
      <w:divBdr>
        <w:top w:val="none" w:sz="0" w:space="0" w:color="auto"/>
        <w:left w:val="none" w:sz="0" w:space="0" w:color="auto"/>
        <w:bottom w:val="none" w:sz="0" w:space="0" w:color="auto"/>
        <w:right w:val="none" w:sz="0" w:space="0" w:color="auto"/>
      </w:divBdr>
    </w:div>
    <w:div w:id="763646567">
      <w:bodyDiv w:val="1"/>
      <w:marLeft w:val="0"/>
      <w:marRight w:val="0"/>
      <w:marTop w:val="0"/>
      <w:marBottom w:val="0"/>
      <w:divBdr>
        <w:top w:val="none" w:sz="0" w:space="0" w:color="auto"/>
        <w:left w:val="none" w:sz="0" w:space="0" w:color="auto"/>
        <w:bottom w:val="none" w:sz="0" w:space="0" w:color="auto"/>
        <w:right w:val="none" w:sz="0" w:space="0" w:color="auto"/>
      </w:divBdr>
    </w:div>
    <w:div w:id="869563851">
      <w:bodyDiv w:val="1"/>
      <w:marLeft w:val="0"/>
      <w:marRight w:val="0"/>
      <w:marTop w:val="0"/>
      <w:marBottom w:val="0"/>
      <w:divBdr>
        <w:top w:val="none" w:sz="0" w:space="0" w:color="auto"/>
        <w:left w:val="none" w:sz="0" w:space="0" w:color="auto"/>
        <w:bottom w:val="none" w:sz="0" w:space="0" w:color="auto"/>
        <w:right w:val="none" w:sz="0" w:space="0" w:color="auto"/>
      </w:divBdr>
    </w:div>
    <w:div w:id="951598013">
      <w:bodyDiv w:val="1"/>
      <w:marLeft w:val="0"/>
      <w:marRight w:val="0"/>
      <w:marTop w:val="0"/>
      <w:marBottom w:val="0"/>
      <w:divBdr>
        <w:top w:val="none" w:sz="0" w:space="0" w:color="auto"/>
        <w:left w:val="none" w:sz="0" w:space="0" w:color="auto"/>
        <w:bottom w:val="none" w:sz="0" w:space="0" w:color="auto"/>
        <w:right w:val="none" w:sz="0" w:space="0" w:color="auto"/>
      </w:divBdr>
    </w:div>
    <w:div w:id="964628038">
      <w:bodyDiv w:val="1"/>
      <w:marLeft w:val="0"/>
      <w:marRight w:val="0"/>
      <w:marTop w:val="0"/>
      <w:marBottom w:val="0"/>
      <w:divBdr>
        <w:top w:val="none" w:sz="0" w:space="0" w:color="auto"/>
        <w:left w:val="none" w:sz="0" w:space="0" w:color="auto"/>
        <w:bottom w:val="none" w:sz="0" w:space="0" w:color="auto"/>
        <w:right w:val="none" w:sz="0" w:space="0" w:color="auto"/>
      </w:divBdr>
    </w:div>
    <w:div w:id="973171730">
      <w:bodyDiv w:val="1"/>
      <w:marLeft w:val="0"/>
      <w:marRight w:val="0"/>
      <w:marTop w:val="0"/>
      <w:marBottom w:val="0"/>
      <w:divBdr>
        <w:top w:val="none" w:sz="0" w:space="0" w:color="auto"/>
        <w:left w:val="none" w:sz="0" w:space="0" w:color="auto"/>
        <w:bottom w:val="none" w:sz="0" w:space="0" w:color="auto"/>
        <w:right w:val="none" w:sz="0" w:space="0" w:color="auto"/>
      </w:divBdr>
    </w:div>
    <w:div w:id="989479724">
      <w:bodyDiv w:val="1"/>
      <w:marLeft w:val="0"/>
      <w:marRight w:val="0"/>
      <w:marTop w:val="0"/>
      <w:marBottom w:val="0"/>
      <w:divBdr>
        <w:top w:val="none" w:sz="0" w:space="0" w:color="auto"/>
        <w:left w:val="none" w:sz="0" w:space="0" w:color="auto"/>
        <w:bottom w:val="none" w:sz="0" w:space="0" w:color="auto"/>
        <w:right w:val="none" w:sz="0" w:space="0" w:color="auto"/>
      </w:divBdr>
    </w:div>
    <w:div w:id="1012073178">
      <w:bodyDiv w:val="1"/>
      <w:marLeft w:val="0"/>
      <w:marRight w:val="0"/>
      <w:marTop w:val="0"/>
      <w:marBottom w:val="0"/>
      <w:divBdr>
        <w:top w:val="none" w:sz="0" w:space="0" w:color="auto"/>
        <w:left w:val="none" w:sz="0" w:space="0" w:color="auto"/>
        <w:bottom w:val="none" w:sz="0" w:space="0" w:color="auto"/>
        <w:right w:val="none" w:sz="0" w:space="0" w:color="auto"/>
      </w:divBdr>
    </w:div>
    <w:div w:id="1103189278">
      <w:bodyDiv w:val="1"/>
      <w:marLeft w:val="0"/>
      <w:marRight w:val="0"/>
      <w:marTop w:val="0"/>
      <w:marBottom w:val="0"/>
      <w:divBdr>
        <w:top w:val="none" w:sz="0" w:space="0" w:color="auto"/>
        <w:left w:val="none" w:sz="0" w:space="0" w:color="auto"/>
        <w:bottom w:val="none" w:sz="0" w:space="0" w:color="auto"/>
        <w:right w:val="none" w:sz="0" w:space="0" w:color="auto"/>
      </w:divBdr>
      <w:divsChild>
        <w:div w:id="217515871">
          <w:marLeft w:val="0"/>
          <w:marRight w:val="0"/>
          <w:marTop w:val="0"/>
          <w:marBottom w:val="0"/>
          <w:divBdr>
            <w:top w:val="none" w:sz="0" w:space="0" w:color="auto"/>
            <w:left w:val="none" w:sz="0" w:space="0" w:color="auto"/>
            <w:bottom w:val="none" w:sz="0" w:space="0" w:color="auto"/>
            <w:right w:val="none" w:sz="0" w:space="0" w:color="auto"/>
          </w:divBdr>
          <w:divsChild>
            <w:div w:id="113082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52041">
      <w:bodyDiv w:val="1"/>
      <w:marLeft w:val="0"/>
      <w:marRight w:val="0"/>
      <w:marTop w:val="0"/>
      <w:marBottom w:val="0"/>
      <w:divBdr>
        <w:top w:val="none" w:sz="0" w:space="0" w:color="auto"/>
        <w:left w:val="none" w:sz="0" w:space="0" w:color="auto"/>
        <w:bottom w:val="none" w:sz="0" w:space="0" w:color="auto"/>
        <w:right w:val="none" w:sz="0" w:space="0" w:color="auto"/>
      </w:divBdr>
    </w:div>
    <w:div w:id="1303652718">
      <w:bodyDiv w:val="1"/>
      <w:marLeft w:val="0"/>
      <w:marRight w:val="0"/>
      <w:marTop w:val="0"/>
      <w:marBottom w:val="0"/>
      <w:divBdr>
        <w:top w:val="none" w:sz="0" w:space="0" w:color="auto"/>
        <w:left w:val="none" w:sz="0" w:space="0" w:color="auto"/>
        <w:bottom w:val="none" w:sz="0" w:space="0" w:color="auto"/>
        <w:right w:val="none" w:sz="0" w:space="0" w:color="auto"/>
      </w:divBdr>
    </w:div>
    <w:div w:id="1344554321">
      <w:bodyDiv w:val="1"/>
      <w:marLeft w:val="0"/>
      <w:marRight w:val="0"/>
      <w:marTop w:val="0"/>
      <w:marBottom w:val="0"/>
      <w:divBdr>
        <w:top w:val="none" w:sz="0" w:space="0" w:color="auto"/>
        <w:left w:val="none" w:sz="0" w:space="0" w:color="auto"/>
        <w:bottom w:val="none" w:sz="0" w:space="0" w:color="auto"/>
        <w:right w:val="none" w:sz="0" w:space="0" w:color="auto"/>
      </w:divBdr>
    </w:div>
    <w:div w:id="1472744053">
      <w:bodyDiv w:val="1"/>
      <w:marLeft w:val="0"/>
      <w:marRight w:val="0"/>
      <w:marTop w:val="0"/>
      <w:marBottom w:val="0"/>
      <w:divBdr>
        <w:top w:val="none" w:sz="0" w:space="0" w:color="auto"/>
        <w:left w:val="none" w:sz="0" w:space="0" w:color="auto"/>
        <w:bottom w:val="none" w:sz="0" w:space="0" w:color="auto"/>
        <w:right w:val="none" w:sz="0" w:space="0" w:color="auto"/>
      </w:divBdr>
    </w:div>
    <w:div w:id="1508398617">
      <w:bodyDiv w:val="1"/>
      <w:marLeft w:val="0"/>
      <w:marRight w:val="0"/>
      <w:marTop w:val="0"/>
      <w:marBottom w:val="0"/>
      <w:divBdr>
        <w:top w:val="none" w:sz="0" w:space="0" w:color="auto"/>
        <w:left w:val="none" w:sz="0" w:space="0" w:color="auto"/>
        <w:bottom w:val="none" w:sz="0" w:space="0" w:color="auto"/>
        <w:right w:val="none" w:sz="0" w:space="0" w:color="auto"/>
      </w:divBdr>
    </w:div>
    <w:div w:id="1552960318">
      <w:bodyDiv w:val="1"/>
      <w:marLeft w:val="0"/>
      <w:marRight w:val="0"/>
      <w:marTop w:val="0"/>
      <w:marBottom w:val="0"/>
      <w:divBdr>
        <w:top w:val="none" w:sz="0" w:space="0" w:color="auto"/>
        <w:left w:val="none" w:sz="0" w:space="0" w:color="auto"/>
        <w:bottom w:val="none" w:sz="0" w:space="0" w:color="auto"/>
        <w:right w:val="none" w:sz="0" w:space="0" w:color="auto"/>
      </w:divBdr>
    </w:div>
    <w:div w:id="1603688816">
      <w:bodyDiv w:val="1"/>
      <w:marLeft w:val="0"/>
      <w:marRight w:val="0"/>
      <w:marTop w:val="0"/>
      <w:marBottom w:val="0"/>
      <w:divBdr>
        <w:top w:val="none" w:sz="0" w:space="0" w:color="auto"/>
        <w:left w:val="none" w:sz="0" w:space="0" w:color="auto"/>
        <w:bottom w:val="none" w:sz="0" w:space="0" w:color="auto"/>
        <w:right w:val="none" w:sz="0" w:space="0" w:color="auto"/>
      </w:divBdr>
    </w:div>
    <w:div w:id="1670785827">
      <w:bodyDiv w:val="1"/>
      <w:marLeft w:val="0"/>
      <w:marRight w:val="0"/>
      <w:marTop w:val="0"/>
      <w:marBottom w:val="0"/>
      <w:divBdr>
        <w:top w:val="none" w:sz="0" w:space="0" w:color="auto"/>
        <w:left w:val="none" w:sz="0" w:space="0" w:color="auto"/>
        <w:bottom w:val="none" w:sz="0" w:space="0" w:color="auto"/>
        <w:right w:val="none" w:sz="0" w:space="0" w:color="auto"/>
      </w:divBdr>
    </w:div>
    <w:div w:id="1722367780">
      <w:bodyDiv w:val="1"/>
      <w:marLeft w:val="0"/>
      <w:marRight w:val="0"/>
      <w:marTop w:val="0"/>
      <w:marBottom w:val="0"/>
      <w:divBdr>
        <w:top w:val="none" w:sz="0" w:space="0" w:color="auto"/>
        <w:left w:val="none" w:sz="0" w:space="0" w:color="auto"/>
        <w:bottom w:val="none" w:sz="0" w:space="0" w:color="auto"/>
        <w:right w:val="none" w:sz="0" w:space="0" w:color="auto"/>
      </w:divBdr>
    </w:div>
    <w:div w:id="1909219017">
      <w:bodyDiv w:val="1"/>
      <w:marLeft w:val="0"/>
      <w:marRight w:val="0"/>
      <w:marTop w:val="0"/>
      <w:marBottom w:val="0"/>
      <w:divBdr>
        <w:top w:val="none" w:sz="0" w:space="0" w:color="auto"/>
        <w:left w:val="none" w:sz="0" w:space="0" w:color="auto"/>
        <w:bottom w:val="none" w:sz="0" w:space="0" w:color="auto"/>
        <w:right w:val="none" w:sz="0" w:space="0" w:color="auto"/>
      </w:divBdr>
    </w:div>
    <w:div w:id="2034767987">
      <w:bodyDiv w:val="1"/>
      <w:marLeft w:val="0"/>
      <w:marRight w:val="0"/>
      <w:marTop w:val="0"/>
      <w:marBottom w:val="0"/>
      <w:divBdr>
        <w:top w:val="none" w:sz="0" w:space="0" w:color="auto"/>
        <w:left w:val="none" w:sz="0" w:space="0" w:color="auto"/>
        <w:bottom w:val="none" w:sz="0" w:space="0" w:color="auto"/>
        <w:right w:val="none" w:sz="0" w:space="0" w:color="auto"/>
      </w:divBdr>
    </w:div>
    <w:div w:id="2098554781">
      <w:bodyDiv w:val="1"/>
      <w:marLeft w:val="0"/>
      <w:marRight w:val="0"/>
      <w:marTop w:val="0"/>
      <w:marBottom w:val="0"/>
      <w:divBdr>
        <w:top w:val="none" w:sz="0" w:space="0" w:color="auto"/>
        <w:left w:val="none" w:sz="0" w:space="0" w:color="auto"/>
        <w:bottom w:val="none" w:sz="0" w:space="0" w:color="auto"/>
        <w:right w:val="none" w:sz="0" w:space="0" w:color="auto"/>
      </w:divBdr>
    </w:div>
    <w:div w:id="21271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3165A-7737-4A90-A250-A86C3991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178</Words>
  <Characters>1017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ОАО ТИЖГП "Краснодаргражданпроект"</Company>
  <LinksUpToDate>false</LinksUpToDate>
  <CharactersWithSpaces>1193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Grachev</dc:creator>
  <cp:lastModifiedBy>Admin</cp:lastModifiedBy>
  <cp:revision>19</cp:revision>
  <cp:lastPrinted>2021-08-05T12:36:00Z</cp:lastPrinted>
  <dcterms:created xsi:type="dcterms:W3CDTF">2020-12-10T12:13:00Z</dcterms:created>
  <dcterms:modified xsi:type="dcterms:W3CDTF">2021-08-05T12:37:00Z</dcterms:modified>
</cp:coreProperties>
</file>